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C1393" w14:textId="6B6659C2" w:rsidR="0098084D" w:rsidRPr="00623E8F" w:rsidRDefault="00623E8F" w:rsidP="00623E8F">
      <w:pPr>
        <w:pStyle w:val="Antrat2"/>
        <w:jc w:val="right"/>
        <w:rPr>
          <w:rFonts w:ascii="Times New Roman" w:hAnsi="Times New Roman" w:cs="Times New Roman"/>
          <w:sz w:val="22"/>
          <w:szCs w:val="22"/>
        </w:rPr>
      </w:pPr>
      <w:r w:rsidRPr="00623E8F">
        <w:rPr>
          <w:rFonts w:ascii="Times New Roman" w:hAnsi="Times New Roman" w:cs="Times New Roman"/>
          <w:b w:val="0"/>
          <w:bCs w:val="0"/>
          <w:i w:val="0"/>
          <w:iCs w:val="0"/>
          <w:sz w:val="22"/>
          <w:szCs w:val="22"/>
        </w:rPr>
        <w:t>P</w:t>
      </w:r>
      <w:r w:rsidR="00B264B2">
        <w:rPr>
          <w:rFonts w:ascii="Times New Roman" w:hAnsi="Times New Roman" w:cs="Times New Roman"/>
          <w:b w:val="0"/>
          <w:bCs w:val="0"/>
          <w:i w:val="0"/>
          <w:iCs w:val="0"/>
          <w:sz w:val="22"/>
          <w:szCs w:val="22"/>
        </w:rPr>
        <w:t xml:space="preserve">irkimo sąlygų </w:t>
      </w:r>
      <w:r w:rsidR="00B264B2">
        <w:rPr>
          <w:rFonts w:ascii="Times New Roman" w:hAnsi="Times New Roman" w:cs="Times New Roman"/>
          <w:b w:val="0"/>
          <w:bCs w:val="0"/>
          <w:i w:val="0"/>
          <w:iCs w:val="0"/>
          <w:sz w:val="22"/>
          <w:szCs w:val="22"/>
          <w:lang w:val="en-US"/>
        </w:rPr>
        <w:t xml:space="preserve">4 </w:t>
      </w:r>
      <w:r w:rsidR="00B264B2">
        <w:rPr>
          <w:rFonts w:ascii="Times New Roman" w:hAnsi="Times New Roman" w:cs="Times New Roman"/>
          <w:b w:val="0"/>
          <w:bCs w:val="0"/>
          <w:i w:val="0"/>
          <w:iCs w:val="0"/>
          <w:sz w:val="22"/>
          <w:szCs w:val="22"/>
        </w:rPr>
        <w:t>priedas</w:t>
      </w:r>
      <w:r w:rsidR="00594B4C" w:rsidRPr="00623E8F">
        <w:rPr>
          <w:rFonts w:ascii="Times New Roman" w:hAnsi="Times New Roman" w:cs="Times New Roman"/>
          <w:sz w:val="22"/>
          <w:szCs w:val="22"/>
        </w:rPr>
        <w:t xml:space="preserve">                                                       </w:t>
      </w:r>
      <w:r w:rsidR="00994755" w:rsidRPr="00623E8F">
        <w:rPr>
          <w:rFonts w:ascii="Times New Roman" w:hAnsi="Times New Roman" w:cs="Times New Roman"/>
          <w:sz w:val="22"/>
          <w:szCs w:val="22"/>
        </w:rPr>
        <w:t xml:space="preserve">                  </w:t>
      </w:r>
    </w:p>
    <w:p w14:paraId="338AD49A" w14:textId="77777777" w:rsidR="009F0537" w:rsidRPr="009F0537" w:rsidRDefault="009F0537" w:rsidP="009F0537"/>
    <w:p w14:paraId="47FC7DD0" w14:textId="146E5EBA" w:rsidR="000C07CE" w:rsidRDefault="000C07CE" w:rsidP="00A17196">
      <w:pPr>
        <w:spacing w:after="0"/>
        <w:jc w:val="center"/>
        <w:rPr>
          <w:rFonts w:ascii="Times New Roman" w:hAnsi="Times New Roman" w:cs="Times New Roman"/>
          <w:b/>
          <w:sz w:val="24"/>
          <w:szCs w:val="24"/>
        </w:rPr>
      </w:pPr>
      <w:r>
        <w:rPr>
          <w:rFonts w:ascii="Times New Roman" w:hAnsi="Times New Roman" w:cs="Times New Roman"/>
          <w:b/>
          <w:sz w:val="24"/>
          <w:szCs w:val="24"/>
        </w:rPr>
        <w:t>DARBŲ UŽDUOTIS</w:t>
      </w:r>
    </w:p>
    <w:p w14:paraId="3C736B08" w14:textId="124811FF" w:rsidR="00E33C30" w:rsidRPr="00800658" w:rsidRDefault="00E33C30" w:rsidP="00846A41">
      <w:pPr>
        <w:spacing w:after="0"/>
        <w:rPr>
          <w:rFonts w:ascii="Times New Roman" w:hAnsi="Times New Roman" w:cs="Times New Roman"/>
          <w:b/>
          <w:sz w:val="24"/>
          <w:szCs w:val="24"/>
        </w:rPr>
      </w:pPr>
    </w:p>
    <w:p w14:paraId="4002F4FE" w14:textId="49282EF3" w:rsidR="0098084D" w:rsidRDefault="00846A41" w:rsidP="00D34C43">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006925" w:rsidRPr="00800658">
        <w:rPr>
          <w:rFonts w:ascii="Times New Roman" w:hAnsi="Times New Roman" w:cs="Times New Roman"/>
          <w:b/>
          <w:sz w:val="24"/>
          <w:szCs w:val="24"/>
        </w:rPr>
        <w:t>TECHNINĖ SPECIFIKACIJA</w:t>
      </w:r>
      <w:r w:rsidR="000C07CE">
        <w:rPr>
          <w:rFonts w:ascii="Times New Roman" w:hAnsi="Times New Roman" w:cs="Times New Roman"/>
          <w:b/>
          <w:sz w:val="24"/>
          <w:szCs w:val="24"/>
        </w:rPr>
        <w:t>)</w:t>
      </w:r>
    </w:p>
    <w:p w14:paraId="7129C27C" w14:textId="77777777" w:rsidR="008761D5" w:rsidRDefault="008761D5" w:rsidP="00C24612">
      <w:pPr>
        <w:spacing w:after="0"/>
        <w:rPr>
          <w:rFonts w:ascii="Times New Roman" w:hAnsi="Times New Roman" w:cs="Times New Roman"/>
          <w:b/>
          <w:sz w:val="24"/>
          <w:szCs w:val="24"/>
        </w:rPr>
      </w:pPr>
    </w:p>
    <w:tbl>
      <w:tblPr>
        <w:tblStyle w:val="Lentelstinklelis"/>
        <w:tblW w:w="9889" w:type="dxa"/>
        <w:tblLook w:val="04A0" w:firstRow="1" w:lastRow="0" w:firstColumn="1" w:lastColumn="0" w:noHBand="0" w:noVBand="1"/>
      </w:tblPr>
      <w:tblGrid>
        <w:gridCol w:w="954"/>
        <w:gridCol w:w="3549"/>
        <w:gridCol w:w="5386"/>
      </w:tblGrid>
      <w:tr w:rsidR="003035F7" w:rsidRPr="00044F41" w14:paraId="6D31E47F" w14:textId="77777777" w:rsidTr="00E64F5E">
        <w:trPr>
          <w:trHeight w:val="1157"/>
        </w:trPr>
        <w:tc>
          <w:tcPr>
            <w:tcW w:w="954" w:type="dxa"/>
          </w:tcPr>
          <w:p w14:paraId="6A17062E" w14:textId="77777777" w:rsidR="00E33C30" w:rsidRPr="00044F41" w:rsidRDefault="00E33C30" w:rsidP="00E33C30">
            <w:pPr>
              <w:jc w:val="center"/>
              <w:rPr>
                <w:rFonts w:ascii="Times New Roman" w:hAnsi="Times New Roman" w:cs="Times New Roman"/>
                <w:sz w:val="24"/>
                <w:szCs w:val="24"/>
                <w:highlight w:val="green"/>
              </w:rPr>
            </w:pPr>
          </w:p>
          <w:p w14:paraId="10550BB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Eil.</w:t>
            </w:r>
          </w:p>
          <w:p w14:paraId="29AF791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Nr.</w:t>
            </w:r>
          </w:p>
        </w:tc>
        <w:tc>
          <w:tcPr>
            <w:tcW w:w="3549" w:type="dxa"/>
          </w:tcPr>
          <w:p w14:paraId="4BC57319" w14:textId="77777777" w:rsidR="00E33C30" w:rsidRPr="00044F41" w:rsidRDefault="00E33C30">
            <w:pPr>
              <w:rPr>
                <w:rFonts w:ascii="Times New Roman" w:hAnsi="Times New Roman" w:cs="Times New Roman"/>
                <w:sz w:val="24"/>
                <w:szCs w:val="24"/>
              </w:rPr>
            </w:pPr>
          </w:p>
          <w:p w14:paraId="70DD56B4" w14:textId="77777777" w:rsidR="00E33C30" w:rsidRPr="00044F41" w:rsidRDefault="00E33C30">
            <w:pPr>
              <w:rPr>
                <w:rFonts w:ascii="Times New Roman" w:hAnsi="Times New Roman" w:cs="Times New Roman"/>
                <w:sz w:val="24"/>
                <w:szCs w:val="24"/>
              </w:rPr>
            </w:pPr>
          </w:p>
          <w:p w14:paraId="7654224F"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Pavadinimas</w:t>
            </w:r>
          </w:p>
          <w:p w14:paraId="14B538B2" w14:textId="77777777" w:rsidR="00E33C30" w:rsidRPr="00044F41" w:rsidRDefault="00E33C30">
            <w:pPr>
              <w:rPr>
                <w:rFonts w:ascii="Times New Roman" w:hAnsi="Times New Roman" w:cs="Times New Roman"/>
                <w:sz w:val="24"/>
                <w:szCs w:val="24"/>
              </w:rPr>
            </w:pPr>
          </w:p>
          <w:p w14:paraId="074CD238" w14:textId="77777777" w:rsidR="00E33C30" w:rsidRPr="00044F41" w:rsidRDefault="00E33C30">
            <w:pPr>
              <w:rPr>
                <w:rFonts w:ascii="Times New Roman" w:hAnsi="Times New Roman" w:cs="Times New Roman"/>
                <w:sz w:val="24"/>
                <w:szCs w:val="24"/>
              </w:rPr>
            </w:pPr>
          </w:p>
        </w:tc>
        <w:tc>
          <w:tcPr>
            <w:tcW w:w="5386" w:type="dxa"/>
          </w:tcPr>
          <w:p w14:paraId="292961BF" w14:textId="77777777" w:rsidR="00E33C30" w:rsidRPr="00044F41" w:rsidRDefault="00E33C30" w:rsidP="00E33C30">
            <w:pPr>
              <w:jc w:val="center"/>
              <w:rPr>
                <w:rFonts w:ascii="Times New Roman" w:hAnsi="Times New Roman" w:cs="Times New Roman"/>
                <w:sz w:val="24"/>
                <w:szCs w:val="24"/>
              </w:rPr>
            </w:pPr>
          </w:p>
          <w:p w14:paraId="3397A717" w14:textId="77777777" w:rsidR="00E33C30" w:rsidRPr="00044F41" w:rsidRDefault="00E33C30" w:rsidP="00E33C30">
            <w:pPr>
              <w:jc w:val="center"/>
              <w:rPr>
                <w:rFonts w:ascii="Times New Roman" w:hAnsi="Times New Roman" w:cs="Times New Roman"/>
                <w:sz w:val="24"/>
                <w:szCs w:val="24"/>
              </w:rPr>
            </w:pPr>
          </w:p>
          <w:p w14:paraId="5BF1FADD"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Reikalavimai</w:t>
            </w:r>
          </w:p>
        </w:tc>
      </w:tr>
      <w:tr w:rsidR="00217EC5" w:rsidRPr="00044F41" w14:paraId="7F633556" w14:textId="77777777" w:rsidTr="00E64F5E">
        <w:trPr>
          <w:trHeight w:val="340"/>
        </w:trPr>
        <w:tc>
          <w:tcPr>
            <w:tcW w:w="954" w:type="dxa"/>
          </w:tcPr>
          <w:p w14:paraId="2E17D1C7" w14:textId="77777777" w:rsidR="00A17196" w:rsidRPr="00AE4255" w:rsidRDefault="00A17196">
            <w:pPr>
              <w:rPr>
                <w:rFonts w:ascii="Times New Roman" w:hAnsi="Times New Roman" w:cs="Times New Roman"/>
                <w:color w:val="FF0000"/>
                <w:sz w:val="24"/>
                <w:szCs w:val="24"/>
              </w:rPr>
            </w:pPr>
          </w:p>
        </w:tc>
        <w:tc>
          <w:tcPr>
            <w:tcW w:w="8935" w:type="dxa"/>
            <w:gridSpan w:val="2"/>
          </w:tcPr>
          <w:p w14:paraId="62D779A9" w14:textId="77777777" w:rsidR="00A17196" w:rsidRPr="002B1514" w:rsidRDefault="00A17196" w:rsidP="009E62F1">
            <w:pPr>
              <w:pStyle w:val="Sraopastraipa"/>
              <w:numPr>
                <w:ilvl w:val="0"/>
                <w:numId w:val="1"/>
              </w:numPr>
              <w:jc w:val="center"/>
              <w:rPr>
                <w:rFonts w:ascii="Times New Roman" w:hAnsi="Times New Roman" w:cs="Times New Roman"/>
                <w:b/>
                <w:sz w:val="24"/>
                <w:szCs w:val="24"/>
              </w:rPr>
            </w:pPr>
            <w:r w:rsidRPr="002B1514">
              <w:rPr>
                <w:rFonts w:ascii="Times New Roman" w:hAnsi="Times New Roman" w:cs="Times New Roman"/>
                <w:b/>
                <w:sz w:val="24"/>
                <w:szCs w:val="24"/>
              </w:rPr>
              <w:t>Bendra informacija apie pirkimo objektą</w:t>
            </w:r>
          </w:p>
        </w:tc>
      </w:tr>
      <w:tr w:rsidR="003035F7" w:rsidRPr="00044F41" w14:paraId="110656AC" w14:textId="77777777" w:rsidTr="00E64F5E">
        <w:tc>
          <w:tcPr>
            <w:tcW w:w="954" w:type="dxa"/>
          </w:tcPr>
          <w:p w14:paraId="1C02287E" w14:textId="77777777" w:rsidR="00FC0E0C" w:rsidRPr="002B1514" w:rsidRDefault="00FC0E0C" w:rsidP="00A17196">
            <w:pPr>
              <w:jc w:val="center"/>
              <w:rPr>
                <w:rFonts w:ascii="Times New Roman" w:hAnsi="Times New Roman" w:cs="Times New Roman"/>
                <w:sz w:val="24"/>
                <w:szCs w:val="24"/>
              </w:rPr>
            </w:pPr>
            <w:r w:rsidRPr="002B1514">
              <w:rPr>
                <w:rFonts w:ascii="Times New Roman" w:hAnsi="Times New Roman" w:cs="Times New Roman"/>
                <w:sz w:val="24"/>
                <w:szCs w:val="24"/>
              </w:rPr>
              <w:t>1.</w:t>
            </w:r>
          </w:p>
        </w:tc>
        <w:tc>
          <w:tcPr>
            <w:tcW w:w="3549" w:type="dxa"/>
          </w:tcPr>
          <w:p w14:paraId="19D8342E" w14:textId="77777777" w:rsidR="00FC0E0C" w:rsidRPr="002B1514" w:rsidRDefault="00914A2F">
            <w:pPr>
              <w:rPr>
                <w:rFonts w:ascii="Times New Roman" w:hAnsi="Times New Roman" w:cs="Times New Roman"/>
                <w:sz w:val="24"/>
                <w:szCs w:val="24"/>
              </w:rPr>
            </w:pPr>
            <w:r w:rsidRPr="002B1514">
              <w:rPr>
                <w:rFonts w:ascii="Times New Roman" w:hAnsi="Times New Roman" w:cs="Times New Roman"/>
                <w:sz w:val="24"/>
                <w:szCs w:val="24"/>
              </w:rPr>
              <w:t>Užsakovas</w:t>
            </w:r>
          </w:p>
        </w:tc>
        <w:tc>
          <w:tcPr>
            <w:tcW w:w="5386" w:type="dxa"/>
          </w:tcPr>
          <w:p w14:paraId="16568A5A" w14:textId="3A7A3955" w:rsidR="003104E0" w:rsidRPr="00AE4255" w:rsidRDefault="00FC0E0C" w:rsidP="00FC0E0C">
            <w:pPr>
              <w:rPr>
                <w:rFonts w:ascii="Times New Roman" w:hAnsi="Times New Roman" w:cs="Times New Roman"/>
                <w:color w:val="FF0000"/>
                <w:sz w:val="24"/>
                <w:szCs w:val="24"/>
              </w:rPr>
            </w:pPr>
            <w:r w:rsidRPr="002B1514">
              <w:rPr>
                <w:rFonts w:ascii="Times New Roman" w:hAnsi="Times New Roman" w:cs="Times New Roman"/>
                <w:sz w:val="24"/>
                <w:szCs w:val="24"/>
              </w:rPr>
              <w:t>Vilkaviškio rajono savivaldybės administracija, S. Nėries g. 1, Vilkaviškis.</w:t>
            </w:r>
          </w:p>
        </w:tc>
      </w:tr>
      <w:tr w:rsidR="003035F7" w:rsidRPr="00044F41" w14:paraId="426E0620" w14:textId="77777777" w:rsidTr="00E64F5E">
        <w:tc>
          <w:tcPr>
            <w:tcW w:w="954" w:type="dxa"/>
          </w:tcPr>
          <w:p w14:paraId="3B37ABE6" w14:textId="77777777" w:rsidR="00B26FA8"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2.</w:t>
            </w:r>
          </w:p>
        </w:tc>
        <w:tc>
          <w:tcPr>
            <w:tcW w:w="3549" w:type="dxa"/>
          </w:tcPr>
          <w:p w14:paraId="61CA5EDC" w14:textId="77777777" w:rsidR="00B26FA8" w:rsidRPr="002B1514" w:rsidRDefault="00B26FA8" w:rsidP="00B26FA8">
            <w:pPr>
              <w:rPr>
                <w:rFonts w:ascii="Times New Roman" w:hAnsi="Times New Roman" w:cs="Times New Roman"/>
                <w:sz w:val="24"/>
                <w:szCs w:val="24"/>
              </w:rPr>
            </w:pPr>
            <w:r w:rsidRPr="002B1514">
              <w:rPr>
                <w:rFonts w:ascii="Times New Roman" w:hAnsi="Times New Roman" w:cs="Times New Roman"/>
                <w:sz w:val="24"/>
                <w:szCs w:val="24"/>
              </w:rPr>
              <w:t>Pirkimo pavadinimas</w:t>
            </w:r>
          </w:p>
          <w:p w14:paraId="2BA602A1" w14:textId="77777777" w:rsidR="00B26FA8" w:rsidRPr="002B1514" w:rsidRDefault="00B26FA8">
            <w:pPr>
              <w:rPr>
                <w:rFonts w:ascii="Times New Roman" w:hAnsi="Times New Roman" w:cs="Times New Roman"/>
                <w:sz w:val="24"/>
                <w:szCs w:val="24"/>
              </w:rPr>
            </w:pPr>
          </w:p>
        </w:tc>
        <w:tc>
          <w:tcPr>
            <w:tcW w:w="5386" w:type="dxa"/>
          </w:tcPr>
          <w:p w14:paraId="1ABF92C3" w14:textId="33DBAB48" w:rsidR="003104E0" w:rsidRPr="008B2E1F" w:rsidRDefault="003760D8" w:rsidP="00E81242">
            <w:pPr>
              <w:jc w:val="both"/>
              <w:rPr>
                <w:rFonts w:ascii="Times New Roman" w:eastAsia="Times New Roman" w:hAnsi="Times New Roman" w:cs="Times New Roman"/>
                <w:bCs/>
                <w:sz w:val="24"/>
                <w:szCs w:val="24"/>
                <w:lang w:eastAsia="en-US"/>
              </w:rPr>
            </w:pPr>
            <w:proofErr w:type="spellStart"/>
            <w:r w:rsidRPr="003760D8">
              <w:rPr>
                <w:rFonts w:ascii="Times New Roman" w:eastAsia="Times New Roman" w:hAnsi="Times New Roman" w:cs="Times New Roman"/>
                <w:bCs/>
                <w:sz w:val="24"/>
                <w:szCs w:val="24"/>
                <w:lang w:eastAsia="en-US"/>
              </w:rPr>
              <w:t>Dabravolės</w:t>
            </w:r>
            <w:proofErr w:type="spellEnd"/>
            <w:r w:rsidRPr="003760D8">
              <w:rPr>
                <w:rFonts w:ascii="Times New Roman" w:eastAsia="Times New Roman" w:hAnsi="Times New Roman" w:cs="Times New Roman"/>
                <w:bCs/>
                <w:sz w:val="24"/>
                <w:szCs w:val="24"/>
                <w:lang w:eastAsia="en-US"/>
              </w:rPr>
              <w:t xml:space="preserve"> piliakalnio pritaikymo lankymui rangos darbų pirkimas</w:t>
            </w:r>
          </w:p>
        </w:tc>
      </w:tr>
      <w:tr w:rsidR="003035F7" w:rsidRPr="00044F41" w14:paraId="1B6680C3" w14:textId="77777777" w:rsidTr="00E64F5E">
        <w:tc>
          <w:tcPr>
            <w:tcW w:w="954" w:type="dxa"/>
          </w:tcPr>
          <w:p w14:paraId="11EDD7D0" w14:textId="77777777" w:rsidR="00FC0E0C"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3</w:t>
            </w:r>
            <w:r w:rsidR="00FC0E0C" w:rsidRPr="002B1514">
              <w:rPr>
                <w:rFonts w:ascii="Times New Roman" w:hAnsi="Times New Roman" w:cs="Times New Roman"/>
                <w:sz w:val="24"/>
                <w:szCs w:val="24"/>
              </w:rPr>
              <w:t>.</w:t>
            </w:r>
          </w:p>
        </w:tc>
        <w:tc>
          <w:tcPr>
            <w:tcW w:w="3549" w:type="dxa"/>
          </w:tcPr>
          <w:p w14:paraId="6C7D0666" w14:textId="77777777" w:rsidR="00FC0E0C" w:rsidRPr="002B1514" w:rsidRDefault="00FC0E0C">
            <w:pPr>
              <w:rPr>
                <w:rFonts w:ascii="Times New Roman" w:hAnsi="Times New Roman" w:cs="Times New Roman"/>
                <w:sz w:val="24"/>
                <w:szCs w:val="24"/>
              </w:rPr>
            </w:pPr>
            <w:r w:rsidRPr="002B1514">
              <w:rPr>
                <w:rFonts w:ascii="Times New Roman" w:hAnsi="Times New Roman" w:cs="Times New Roman"/>
                <w:sz w:val="24"/>
                <w:szCs w:val="24"/>
              </w:rPr>
              <w:t>Perkam</w:t>
            </w:r>
            <w:r w:rsidR="003E58B4" w:rsidRPr="002B1514">
              <w:rPr>
                <w:rFonts w:ascii="Times New Roman" w:hAnsi="Times New Roman" w:cs="Times New Roman"/>
                <w:sz w:val="24"/>
                <w:szCs w:val="24"/>
              </w:rPr>
              <w:t>i darbai</w:t>
            </w:r>
          </w:p>
        </w:tc>
        <w:tc>
          <w:tcPr>
            <w:tcW w:w="5386" w:type="dxa"/>
          </w:tcPr>
          <w:p w14:paraId="136B6DF8" w14:textId="58AA5DE5" w:rsidR="00C14BDA" w:rsidRPr="008B2E1F" w:rsidRDefault="003760D8" w:rsidP="00DE33AA">
            <w:pPr>
              <w:jc w:val="both"/>
              <w:rPr>
                <w:rFonts w:ascii="Times New Roman" w:hAnsi="Times New Roman" w:cs="Times New Roman"/>
                <w:bCs/>
                <w:sz w:val="24"/>
                <w:szCs w:val="24"/>
              </w:rPr>
            </w:pPr>
            <w:proofErr w:type="spellStart"/>
            <w:r w:rsidRPr="003760D8">
              <w:rPr>
                <w:rFonts w:ascii="Times New Roman" w:hAnsi="Times New Roman" w:cs="Times New Roman"/>
                <w:bCs/>
                <w:sz w:val="24"/>
                <w:szCs w:val="24"/>
              </w:rPr>
              <w:t>Dabravolės</w:t>
            </w:r>
            <w:proofErr w:type="spellEnd"/>
            <w:r w:rsidRPr="003760D8">
              <w:rPr>
                <w:rFonts w:ascii="Times New Roman" w:hAnsi="Times New Roman" w:cs="Times New Roman"/>
                <w:bCs/>
                <w:sz w:val="24"/>
                <w:szCs w:val="24"/>
              </w:rPr>
              <w:t xml:space="preserve"> piliakalnio pritaikymo lankymui rangos</w:t>
            </w:r>
            <w:r>
              <w:rPr>
                <w:rFonts w:ascii="Times New Roman" w:hAnsi="Times New Roman" w:cs="Times New Roman"/>
                <w:bCs/>
                <w:sz w:val="24"/>
                <w:szCs w:val="24"/>
              </w:rPr>
              <w:t xml:space="preserve"> </w:t>
            </w:r>
            <w:r w:rsidR="008B2E1F" w:rsidRPr="008B2E1F">
              <w:rPr>
                <w:rFonts w:ascii="Times New Roman" w:hAnsi="Times New Roman" w:cs="Times New Roman"/>
                <w:bCs/>
                <w:sz w:val="24"/>
                <w:szCs w:val="24"/>
              </w:rPr>
              <w:t xml:space="preserve">darbai perkami pagal Projektuotojos Dalios Laurinaitienės (Individualios veiklos pažymėjimas Nr. 085576 AT. NR.: A1428, 3750) parengtą </w:t>
            </w:r>
            <w:proofErr w:type="spellStart"/>
            <w:r w:rsidR="008B2E1F" w:rsidRPr="008B2E1F">
              <w:rPr>
                <w:rFonts w:ascii="Times New Roman" w:hAnsi="Times New Roman" w:cs="Times New Roman"/>
                <w:bCs/>
                <w:sz w:val="24"/>
                <w:szCs w:val="24"/>
              </w:rPr>
              <w:t>Dabravolės</w:t>
            </w:r>
            <w:proofErr w:type="spellEnd"/>
            <w:r w:rsidR="008B2E1F" w:rsidRPr="008B2E1F">
              <w:rPr>
                <w:rFonts w:ascii="Times New Roman" w:hAnsi="Times New Roman" w:cs="Times New Roman"/>
                <w:bCs/>
                <w:sz w:val="24"/>
                <w:szCs w:val="24"/>
              </w:rPr>
              <w:t xml:space="preserve"> piliakalnio su gyvenviete, Vilkaviškio r., </w:t>
            </w:r>
            <w:proofErr w:type="spellStart"/>
            <w:r w:rsidR="008B2E1F" w:rsidRPr="008B2E1F">
              <w:rPr>
                <w:rFonts w:ascii="Times New Roman" w:hAnsi="Times New Roman" w:cs="Times New Roman"/>
                <w:bCs/>
                <w:sz w:val="24"/>
                <w:szCs w:val="24"/>
              </w:rPr>
              <w:t>Pajevonio</w:t>
            </w:r>
            <w:proofErr w:type="spellEnd"/>
            <w:r w:rsidR="008B2E1F" w:rsidRPr="008B2E1F">
              <w:rPr>
                <w:rFonts w:ascii="Times New Roman" w:hAnsi="Times New Roman" w:cs="Times New Roman"/>
                <w:bCs/>
                <w:sz w:val="24"/>
                <w:szCs w:val="24"/>
              </w:rPr>
              <w:t xml:space="preserve"> sen., </w:t>
            </w:r>
            <w:proofErr w:type="spellStart"/>
            <w:r w:rsidR="008B2E1F" w:rsidRPr="008B2E1F">
              <w:rPr>
                <w:rFonts w:ascii="Times New Roman" w:hAnsi="Times New Roman" w:cs="Times New Roman"/>
                <w:bCs/>
                <w:sz w:val="24"/>
                <w:szCs w:val="24"/>
              </w:rPr>
              <w:t>Dabravolės</w:t>
            </w:r>
            <w:proofErr w:type="spellEnd"/>
            <w:r w:rsidR="008B2E1F" w:rsidRPr="008B2E1F">
              <w:rPr>
                <w:rFonts w:ascii="Times New Roman" w:hAnsi="Times New Roman" w:cs="Times New Roman"/>
                <w:bCs/>
                <w:sz w:val="24"/>
                <w:szCs w:val="24"/>
              </w:rPr>
              <w:t xml:space="preserve"> k., laiptų tvarkomųjų statybos darbų projektą.</w:t>
            </w:r>
          </w:p>
        </w:tc>
      </w:tr>
      <w:tr w:rsidR="003035F7" w:rsidRPr="00044F41" w14:paraId="09624415" w14:textId="77777777" w:rsidTr="00E64F5E">
        <w:tc>
          <w:tcPr>
            <w:tcW w:w="954" w:type="dxa"/>
          </w:tcPr>
          <w:p w14:paraId="46667F1F" w14:textId="77777777" w:rsidR="00612A1E"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4</w:t>
            </w:r>
            <w:r w:rsidR="00612A1E" w:rsidRPr="00CE121C">
              <w:rPr>
                <w:rFonts w:ascii="Times New Roman" w:hAnsi="Times New Roman" w:cs="Times New Roman"/>
                <w:sz w:val="24"/>
                <w:szCs w:val="24"/>
              </w:rPr>
              <w:t>.</w:t>
            </w:r>
          </w:p>
        </w:tc>
        <w:tc>
          <w:tcPr>
            <w:tcW w:w="3549" w:type="dxa"/>
          </w:tcPr>
          <w:p w14:paraId="6527B0A3" w14:textId="52B4A820" w:rsidR="00612A1E" w:rsidRPr="00CE121C" w:rsidRDefault="0086642A" w:rsidP="00255E54">
            <w:pPr>
              <w:rPr>
                <w:rFonts w:ascii="Times New Roman" w:hAnsi="Times New Roman" w:cs="Times New Roman"/>
                <w:w w:val="115"/>
                <w:sz w:val="24"/>
                <w:szCs w:val="24"/>
              </w:rPr>
            </w:pPr>
            <w:r w:rsidRPr="00CE121C">
              <w:rPr>
                <w:rFonts w:ascii="Times New Roman" w:hAnsi="Times New Roman" w:cs="Times New Roman"/>
                <w:w w:val="115"/>
                <w:sz w:val="24"/>
                <w:szCs w:val="24"/>
              </w:rPr>
              <w:t>Statini</w:t>
            </w:r>
            <w:r w:rsidR="00257FC1" w:rsidRPr="00CE121C">
              <w:rPr>
                <w:rFonts w:ascii="Times New Roman" w:hAnsi="Times New Roman" w:cs="Times New Roman"/>
                <w:w w:val="115"/>
                <w:sz w:val="24"/>
                <w:szCs w:val="24"/>
              </w:rPr>
              <w:t>ų</w:t>
            </w:r>
            <w:r w:rsidR="00612A1E" w:rsidRPr="00CE121C">
              <w:rPr>
                <w:rFonts w:ascii="Times New Roman" w:hAnsi="Times New Roman" w:cs="Times New Roman"/>
                <w:w w:val="115"/>
                <w:sz w:val="24"/>
                <w:szCs w:val="24"/>
              </w:rPr>
              <w:t xml:space="preserve"> </w:t>
            </w:r>
            <w:r w:rsidRPr="00CE121C">
              <w:rPr>
                <w:rFonts w:ascii="Times New Roman" w:hAnsi="Times New Roman" w:cs="Times New Roman"/>
                <w:w w:val="115"/>
                <w:sz w:val="24"/>
                <w:szCs w:val="24"/>
              </w:rPr>
              <w:t>klasifikavimas pagal jo naudojim</w:t>
            </w:r>
            <w:r w:rsidR="00255E54" w:rsidRPr="00CE121C">
              <w:rPr>
                <w:rFonts w:ascii="Times New Roman" w:hAnsi="Times New Roman" w:cs="Times New Roman"/>
                <w:w w:val="115"/>
                <w:sz w:val="24"/>
                <w:szCs w:val="24"/>
              </w:rPr>
              <w:t>o paskirtį</w:t>
            </w:r>
          </w:p>
        </w:tc>
        <w:tc>
          <w:tcPr>
            <w:tcW w:w="5386" w:type="dxa"/>
          </w:tcPr>
          <w:p w14:paraId="3EB03807" w14:textId="5286559D" w:rsidR="00800658" w:rsidRPr="00CE121C" w:rsidRDefault="00800658">
            <w:pPr>
              <w:rPr>
                <w:rFonts w:ascii="Times New Roman" w:hAnsi="Times New Roman" w:cs="Times New Roman"/>
                <w:sz w:val="24"/>
                <w:szCs w:val="24"/>
              </w:rPr>
            </w:pPr>
          </w:p>
        </w:tc>
      </w:tr>
      <w:tr w:rsidR="003035F7" w:rsidRPr="00044F41" w14:paraId="7A178A9E" w14:textId="77777777" w:rsidTr="00E64F5E">
        <w:tc>
          <w:tcPr>
            <w:tcW w:w="954" w:type="dxa"/>
          </w:tcPr>
          <w:p w14:paraId="19DA7D73"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5</w:t>
            </w:r>
            <w:r w:rsidR="00035A01" w:rsidRPr="00CE121C">
              <w:rPr>
                <w:rFonts w:ascii="Times New Roman" w:hAnsi="Times New Roman" w:cs="Times New Roman"/>
                <w:sz w:val="24"/>
                <w:szCs w:val="24"/>
              </w:rPr>
              <w:t>.</w:t>
            </w:r>
          </w:p>
        </w:tc>
        <w:tc>
          <w:tcPr>
            <w:tcW w:w="3549" w:type="dxa"/>
          </w:tcPr>
          <w:p w14:paraId="6E0B5182" w14:textId="77777777" w:rsidR="00E33C30" w:rsidRPr="00CE121C" w:rsidRDefault="0086642A">
            <w:pPr>
              <w:rPr>
                <w:rFonts w:ascii="Times New Roman" w:hAnsi="Times New Roman" w:cs="Times New Roman"/>
                <w:spacing w:val="1"/>
                <w:w w:val="115"/>
                <w:sz w:val="24"/>
                <w:szCs w:val="24"/>
              </w:rPr>
            </w:pPr>
            <w:r w:rsidRPr="00CE121C">
              <w:rPr>
                <w:rFonts w:ascii="Times New Roman" w:hAnsi="Times New Roman" w:cs="Times New Roman"/>
                <w:w w:val="115"/>
                <w:sz w:val="24"/>
                <w:szCs w:val="24"/>
              </w:rPr>
              <w:t>Statinio</w:t>
            </w:r>
            <w:r w:rsidR="00035A01" w:rsidRPr="00CE121C">
              <w:rPr>
                <w:rFonts w:ascii="Times New Roman" w:hAnsi="Times New Roman" w:cs="Times New Roman"/>
                <w:spacing w:val="-6"/>
                <w:w w:val="115"/>
                <w:sz w:val="24"/>
                <w:szCs w:val="24"/>
              </w:rPr>
              <w:t xml:space="preserve"> </w:t>
            </w:r>
            <w:r w:rsidR="00035A01" w:rsidRPr="00CE121C">
              <w:rPr>
                <w:rFonts w:ascii="Times New Roman" w:hAnsi="Times New Roman" w:cs="Times New Roman"/>
                <w:w w:val="115"/>
                <w:sz w:val="24"/>
                <w:szCs w:val="24"/>
              </w:rPr>
              <w:t>statybos</w:t>
            </w:r>
            <w:r w:rsidR="00035A01" w:rsidRPr="00CE121C">
              <w:rPr>
                <w:rFonts w:ascii="Times New Roman" w:hAnsi="Times New Roman" w:cs="Times New Roman"/>
                <w:spacing w:val="-15"/>
                <w:w w:val="115"/>
                <w:sz w:val="24"/>
                <w:szCs w:val="24"/>
              </w:rPr>
              <w:t xml:space="preserve"> </w:t>
            </w:r>
            <w:r w:rsidR="00035A01" w:rsidRPr="00CE121C">
              <w:rPr>
                <w:rFonts w:ascii="Times New Roman" w:hAnsi="Times New Roman" w:cs="Times New Roman"/>
                <w:spacing w:val="1"/>
                <w:w w:val="115"/>
                <w:sz w:val="24"/>
                <w:szCs w:val="24"/>
              </w:rPr>
              <w:t>rūšis</w:t>
            </w:r>
          </w:p>
          <w:p w14:paraId="4342D2ED" w14:textId="77777777" w:rsidR="00035A01" w:rsidRPr="00CE121C" w:rsidRDefault="00035A01">
            <w:pPr>
              <w:rPr>
                <w:rFonts w:ascii="Times New Roman" w:hAnsi="Times New Roman" w:cs="Times New Roman"/>
                <w:sz w:val="24"/>
                <w:szCs w:val="24"/>
              </w:rPr>
            </w:pPr>
          </w:p>
        </w:tc>
        <w:tc>
          <w:tcPr>
            <w:tcW w:w="5386" w:type="dxa"/>
          </w:tcPr>
          <w:p w14:paraId="75A29ABF" w14:textId="21C66110" w:rsidR="00E33C30" w:rsidRPr="00CE121C" w:rsidRDefault="00A62D51">
            <w:pPr>
              <w:rPr>
                <w:rFonts w:ascii="Times New Roman" w:hAnsi="Times New Roman" w:cs="Times New Roman"/>
                <w:sz w:val="24"/>
                <w:szCs w:val="24"/>
              </w:rPr>
            </w:pPr>
            <w:r w:rsidRPr="00CE121C">
              <w:rPr>
                <w:rFonts w:ascii="Times New Roman" w:hAnsi="Times New Roman" w:cs="Times New Roman"/>
                <w:sz w:val="24"/>
                <w:szCs w:val="24"/>
              </w:rPr>
              <w:t>Nauja statyba</w:t>
            </w:r>
          </w:p>
        </w:tc>
      </w:tr>
      <w:tr w:rsidR="003035F7" w:rsidRPr="00044F41" w14:paraId="3168BC55" w14:textId="77777777" w:rsidTr="00E64F5E">
        <w:trPr>
          <w:trHeight w:val="508"/>
        </w:trPr>
        <w:tc>
          <w:tcPr>
            <w:tcW w:w="954" w:type="dxa"/>
          </w:tcPr>
          <w:p w14:paraId="742DCBB4"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6</w:t>
            </w:r>
            <w:r w:rsidR="00035A01" w:rsidRPr="00CE121C">
              <w:rPr>
                <w:rFonts w:ascii="Times New Roman" w:hAnsi="Times New Roman" w:cs="Times New Roman"/>
                <w:sz w:val="24"/>
                <w:szCs w:val="24"/>
              </w:rPr>
              <w:t>.</w:t>
            </w:r>
          </w:p>
        </w:tc>
        <w:tc>
          <w:tcPr>
            <w:tcW w:w="3549" w:type="dxa"/>
          </w:tcPr>
          <w:p w14:paraId="1BEC9F6B" w14:textId="1A890642" w:rsidR="00035A01" w:rsidRPr="00CE121C" w:rsidRDefault="00971BAE" w:rsidP="007D605E">
            <w:pPr>
              <w:pStyle w:val="Pagrindinistekstas"/>
              <w:tabs>
                <w:tab w:val="left" w:pos="1970"/>
              </w:tabs>
              <w:ind w:left="0"/>
              <w:rPr>
                <w:rFonts w:cs="Times New Roman"/>
                <w:sz w:val="24"/>
                <w:szCs w:val="24"/>
              </w:rPr>
            </w:pPr>
            <w:proofErr w:type="spellStart"/>
            <w:r w:rsidRPr="00CE121C">
              <w:rPr>
                <w:rFonts w:cs="Times New Roman"/>
                <w:w w:val="110"/>
                <w:sz w:val="24"/>
                <w:szCs w:val="24"/>
              </w:rPr>
              <w:t>Statini</w:t>
            </w:r>
            <w:r w:rsidR="00956133" w:rsidRPr="00CE121C">
              <w:rPr>
                <w:rFonts w:cs="Times New Roman"/>
                <w:w w:val="110"/>
                <w:sz w:val="24"/>
                <w:szCs w:val="24"/>
              </w:rPr>
              <w:t>o</w:t>
            </w:r>
            <w:proofErr w:type="spellEnd"/>
            <w:r w:rsidR="00035A01" w:rsidRPr="00CE121C">
              <w:rPr>
                <w:rFonts w:cs="Times New Roman"/>
                <w:spacing w:val="22"/>
                <w:w w:val="110"/>
                <w:sz w:val="24"/>
                <w:szCs w:val="24"/>
              </w:rPr>
              <w:t xml:space="preserve"> </w:t>
            </w:r>
            <w:proofErr w:type="spellStart"/>
            <w:r w:rsidRPr="00CE121C">
              <w:rPr>
                <w:rFonts w:cs="Times New Roman"/>
                <w:w w:val="110"/>
                <w:sz w:val="24"/>
                <w:szCs w:val="24"/>
              </w:rPr>
              <w:t>kategorija</w:t>
            </w:r>
            <w:proofErr w:type="spellEnd"/>
          </w:p>
          <w:p w14:paraId="5FAC9C6B" w14:textId="77777777" w:rsidR="00E33C30" w:rsidRPr="00CE121C" w:rsidRDefault="00E33C30">
            <w:pPr>
              <w:rPr>
                <w:rFonts w:ascii="Times New Roman" w:hAnsi="Times New Roman" w:cs="Times New Roman"/>
                <w:sz w:val="24"/>
                <w:szCs w:val="24"/>
              </w:rPr>
            </w:pPr>
          </w:p>
        </w:tc>
        <w:tc>
          <w:tcPr>
            <w:tcW w:w="5386" w:type="dxa"/>
          </w:tcPr>
          <w:p w14:paraId="7BF998D2" w14:textId="0493BA44" w:rsidR="00E33C30" w:rsidRPr="00CE121C" w:rsidRDefault="00A62D51" w:rsidP="00142F72">
            <w:pPr>
              <w:rPr>
                <w:rFonts w:ascii="Times New Roman" w:hAnsi="Times New Roman" w:cs="Times New Roman"/>
                <w:sz w:val="24"/>
                <w:szCs w:val="24"/>
              </w:rPr>
            </w:pPr>
            <w:r w:rsidRPr="00CE121C">
              <w:rPr>
                <w:rFonts w:ascii="Times New Roman" w:hAnsi="Times New Roman" w:cs="Times New Roman"/>
                <w:sz w:val="24"/>
                <w:szCs w:val="24"/>
              </w:rPr>
              <w:t>Statinys nepatenka į nesudėtingų statinių kategoriją (K=4,99)</w:t>
            </w:r>
          </w:p>
        </w:tc>
      </w:tr>
      <w:tr w:rsidR="00A62D51" w:rsidRPr="00A62D51" w14:paraId="4F205412" w14:textId="77777777" w:rsidTr="00E82EB4">
        <w:trPr>
          <w:trHeight w:val="505"/>
        </w:trPr>
        <w:tc>
          <w:tcPr>
            <w:tcW w:w="954" w:type="dxa"/>
          </w:tcPr>
          <w:p w14:paraId="1A0DCF17" w14:textId="77777777" w:rsidR="004552ED" w:rsidRPr="002B1514" w:rsidRDefault="00A00A45" w:rsidP="00592193">
            <w:pPr>
              <w:jc w:val="center"/>
              <w:rPr>
                <w:rFonts w:ascii="Times New Roman" w:hAnsi="Times New Roman" w:cs="Times New Roman"/>
                <w:sz w:val="24"/>
                <w:szCs w:val="24"/>
              </w:rPr>
            </w:pPr>
            <w:r w:rsidRPr="002B1514">
              <w:rPr>
                <w:rFonts w:ascii="Times New Roman" w:hAnsi="Times New Roman" w:cs="Times New Roman"/>
                <w:sz w:val="24"/>
                <w:szCs w:val="24"/>
              </w:rPr>
              <w:t>7</w:t>
            </w:r>
            <w:r w:rsidR="004552ED" w:rsidRPr="002B1514">
              <w:rPr>
                <w:rFonts w:ascii="Times New Roman" w:hAnsi="Times New Roman" w:cs="Times New Roman"/>
                <w:sz w:val="24"/>
                <w:szCs w:val="24"/>
              </w:rPr>
              <w:t>.</w:t>
            </w:r>
          </w:p>
        </w:tc>
        <w:tc>
          <w:tcPr>
            <w:tcW w:w="3549" w:type="dxa"/>
          </w:tcPr>
          <w:p w14:paraId="1ECE6067" w14:textId="77777777" w:rsidR="004552ED" w:rsidRPr="002B1514" w:rsidRDefault="004552ED" w:rsidP="00EF1324">
            <w:pPr>
              <w:rPr>
                <w:rFonts w:ascii="Times New Roman" w:hAnsi="Times New Roman" w:cs="Times New Roman"/>
                <w:sz w:val="24"/>
                <w:szCs w:val="24"/>
              </w:rPr>
            </w:pPr>
            <w:r w:rsidRPr="002B1514">
              <w:rPr>
                <w:rFonts w:ascii="Times New Roman" w:hAnsi="Times New Roman" w:cs="Times New Roman"/>
                <w:w w:val="105"/>
                <w:sz w:val="24"/>
                <w:szCs w:val="24"/>
              </w:rPr>
              <w:t>Esama situacija</w:t>
            </w:r>
          </w:p>
        </w:tc>
        <w:tc>
          <w:tcPr>
            <w:tcW w:w="5386" w:type="dxa"/>
          </w:tcPr>
          <w:p w14:paraId="6E5507FD" w14:textId="0D508357" w:rsidR="00C04BCB" w:rsidRPr="00AE4255" w:rsidRDefault="00E82EB4" w:rsidP="00372D71">
            <w:pPr>
              <w:pStyle w:val="Sraopastraipa"/>
              <w:tabs>
                <w:tab w:val="left" w:pos="317"/>
              </w:tabs>
              <w:ind w:left="0"/>
              <w:jc w:val="both"/>
              <w:rPr>
                <w:rFonts w:ascii="Times New Roman" w:hAnsi="Times New Roman" w:cs="Times New Roman"/>
                <w:color w:val="FF0000"/>
                <w:sz w:val="24"/>
                <w:szCs w:val="24"/>
              </w:rPr>
            </w:pPr>
            <w:r w:rsidRPr="00E82EB4">
              <w:rPr>
                <w:rFonts w:ascii="Times New Roman" w:hAnsi="Times New Roman" w:cs="Times New Roman"/>
                <w:sz w:val="24"/>
                <w:szCs w:val="24"/>
              </w:rPr>
              <w:t>Sklypo būklė gera. Patekimas į sklypą iš pagrindinio kelio, taip pat užlipimui į piliakalnį įrengtas takas.</w:t>
            </w:r>
          </w:p>
        </w:tc>
      </w:tr>
      <w:tr w:rsidR="00A62D51" w:rsidRPr="00A62D51" w14:paraId="403819DA" w14:textId="77777777" w:rsidTr="00394911">
        <w:trPr>
          <w:trHeight w:val="4480"/>
        </w:trPr>
        <w:tc>
          <w:tcPr>
            <w:tcW w:w="954" w:type="dxa"/>
          </w:tcPr>
          <w:p w14:paraId="26460464" w14:textId="77777777" w:rsidR="004552ED"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t>8</w:t>
            </w:r>
            <w:r w:rsidR="004552ED" w:rsidRPr="002B1514">
              <w:rPr>
                <w:rFonts w:ascii="Times New Roman" w:hAnsi="Times New Roman" w:cs="Times New Roman"/>
                <w:sz w:val="24"/>
                <w:szCs w:val="24"/>
              </w:rPr>
              <w:t>.</w:t>
            </w:r>
          </w:p>
        </w:tc>
        <w:tc>
          <w:tcPr>
            <w:tcW w:w="3549" w:type="dxa"/>
          </w:tcPr>
          <w:p w14:paraId="67233F9A" w14:textId="77777777" w:rsidR="004552ED" w:rsidRPr="002B1514" w:rsidRDefault="004552ED" w:rsidP="00EF1324">
            <w:pPr>
              <w:rPr>
                <w:rFonts w:ascii="Times New Roman" w:hAnsi="Times New Roman" w:cs="Times New Roman"/>
                <w:w w:val="105"/>
                <w:sz w:val="24"/>
                <w:szCs w:val="24"/>
              </w:rPr>
            </w:pPr>
            <w:r w:rsidRPr="002B1514">
              <w:rPr>
                <w:rFonts w:ascii="Times New Roman" w:hAnsi="Times New Roman" w:cs="Times New Roman"/>
                <w:w w:val="105"/>
                <w:sz w:val="24"/>
                <w:szCs w:val="24"/>
              </w:rPr>
              <w:t>Planuojamų darbų aprašymas</w:t>
            </w:r>
            <w:r w:rsidR="00146297" w:rsidRPr="002B1514">
              <w:rPr>
                <w:rFonts w:ascii="Times New Roman" w:hAnsi="Times New Roman" w:cs="Times New Roman"/>
                <w:w w:val="105"/>
                <w:sz w:val="24"/>
                <w:szCs w:val="24"/>
              </w:rPr>
              <w:t xml:space="preserve"> ir reika</w:t>
            </w:r>
            <w:r w:rsidR="00C92B22" w:rsidRPr="002B1514">
              <w:rPr>
                <w:rFonts w:ascii="Times New Roman" w:hAnsi="Times New Roman" w:cs="Times New Roman"/>
                <w:w w:val="105"/>
                <w:sz w:val="24"/>
                <w:szCs w:val="24"/>
              </w:rPr>
              <w:t>la</w:t>
            </w:r>
            <w:r w:rsidR="00146297" w:rsidRPr="002B1514">
              <w:rPr>
                <w:rFonts w:ascii="Times New Roman" w:hAnsi="Times New Roman" w:cs="Times New Roman"/>
                <w:w w:val="105"/>
                <w:sz w:val="24"/>
                <w:szCs w:val="24"/>
              </w:rPr>
              <w:t>vimai</w:t>
            </w:r>
          </w:p>
        </w:tc>
        <w:tc>
          <w:tcPr>
            <w:tcW w:w="5386" w:type="dxa"/>
          </w:tcPr>
          <w:p w14:paraId="29EDA78F" w14:textId="77777777"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Įgyvendinant rangos sutartį, Rangovas turės:</w:t>
            </w:r>
          </w:p>
          <w:p w14:paraId="02B92757" w14:textId="26773802"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 xml:space="preserve">1. Įrengti laiptus medinėmis pakopomis ant medinės konstrukcijos, kuri tvirtinama į gruntą sraigtiniais metaliniais pamatais. </w:t>
            </w:r>
          </w:p>
          <w:p w14:paraId="03A9AAFE" w14:textId="2AC4754F"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2.  Sraigtinių laiptų pamatus pasirinkti turint tikslą kuo mažiau pažeisti kultūrinį piliakalnio sluoksnį. Metalinis sraigtas tiesiog turi būti įsriegi</w:t>
            </w:r>
            <w:r w:rsidR="009F0537" w:rsidRPr="009F0537">
              <w:rPr>
                <w:rFonts w:ascii="Times New Roman" w:eastAsia="Times New Roman" w:hAnsi="Times New Roman" w:cs="Times New Roman"/>
                <w:sz w:val="24"/>
                <w:szCs w:val="24"/>
                <w:lang w:eastAsia="en-US"/>
              </w:rPr>
              <w:t>a</w:t>
            </w:r>
            <w:r w:rsidRPr="009F0537">
              <w:rPr>
                <w:rFonts w:ascii="Times New Roman" w:eastAsia="Times New Roman" w:hAnsi="Times New Roman" w:cs="Times New Roman"/>
                <w:sz w:val="24"/>
                <w:szCs w:val="24"/>
                <w:lang w:eastAsia="en-US"/>
              </w:rPr>
              <w:t xml:space="preserve">mas į esamą gruntą. Taip mažiausiai pažeidžiamas </w:t>
            </w:r>
            <w:r w:rsidR="009F0537" w:rsidRPr="009F0537">
              <w:rPr>
                <w:rFonts w:ascii="Times New Roman" w:eastAsia="Times New Roman" w:hAnsi="Times New Roman" w:cs="Times New Roman"/>
                <w:sz w:val="24"/>
                <w:szCs w:val="24"/>
                <w:lang w:eastAsia="en-US"/>
              </w:rPr>
              <w:t>piliakalnio</w:t>
            </w:r>
            <w:r w:rsidRPr="009F0537">
              <w:rPr>
                <w:rFonts w:ascii="Times New Roman" w:eastAsia="Times New Roman" w:hAnsi="Times New Roman" w:cs="Times New Roman"/>
                <w:sz w:val="24"/>
                <w:szCs w:val="24"/>
                <w:lang w:eastAsia="en-US"/>
              </w:rPr>
              <w:t xml:space="preserve"> </w:t>
            </w:r>
            <w:r w:rsidR="009F0537" w:rsidRPr="009F0537">
              <w:rPr>
                <w:rFonts w:ascii="Times New Roman" w:eastAsia="Times New Roman" w:hAnsi="Times New Roman" w:cs="Times New Roman"/>
                <w:sz w:val="24"/>
                <w:szCs w:val="24"/>
                <w:lang w:eastAsia="en-US"/>
              </w:rPr>
              <w:t>kultūrinis sluoksnis, nereikalingi pamatų kasimo darbai.</w:t>
            </w:r>
            <w:r w:rsidRPr="009F0537">
              <w:rPr>
                <w:rFonts w:ascii="Times New Roman" w:eastAsia="Times New Roman" w:hAnsi="Times New Roman" w:cs="Times New Roman"/>
                <w:sz w:val="24"/>
                <w:szCs w:val="24"/>
                <w:lang w:eastAsia="en-US"/>
              </w:rPr>
              <w:t xml:space="preserve">      </w:t>
            </w:r>
          </w:p>
          <w:p w14:paraId="753AA64E" w14:textId="77777777" w:rsidR="009B5C53"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3. Užvesti, administruoti, pildyti elektroninį statybos darbų žurnalą (pagal LR aplinkos ministerijos oficialiai pripažįstamą elektroninę statybos darbų žurnalo formą). Baigus statybą ir gavus užbaigimo aktą elektronine rinkmena perduoti statybos darbų žurnalą Užsakovui.</w:t>
            </w:r>
          </w:p>
          <w:p w14:paraId="6C2B233B" w14:textId="77777777" w:rsidR="002405FF" w:rsidRDefault="002405FF" w:rsidP="00E82EB4">
            <w:pPr>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 Nekilnojamojo daikto kadastro duomenų bylų parengimas/patikslinimas/papildymas/taisymas su kadastro tvarkytojo išankstine patikra ir suderinimas su registrų centru.</w:t>
            </w:r>
          </w:p>
          <w:p w14:paraId="6248D158" w14:textId="4AEF1808" w:rsidR="00780B5B" w:rsidRDefault="00780B5B" w:rsidP="00E82EB4">
            <w:pPr>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4. </w:t>
            </w:r>
            <w:r w:rsidRPr="00780B5B">
              <w:rPr>
                <w:rFonts w:ascii="Times New Roman" w:eastAsia="Times New Roman" w:hAnsi="Times New Roman" w:cs="Times New Roman"/>
                <w:sz w:val="24"/>
                <w:szCs w:val="24"/>
                <w:lang w:eastAsia="en-US"/>
              </w:rPr>
              <w:t>Žemės sklypo kadastrinių matavimų bylų parengimas su kadastro tvarkytojo išankstine patikra ir suderinimas su Registru centru</w:t>
            </w:r>
            <w:r>
              <w:rPr>
                <w:rFonts w:ascii="Times New Roman" w:eastAsia="Times New Roman" w:hAnsi="Times New Roman" w:cs="Times New Roman"/>
                <w:sz w:val="24"/>
                <w:szCs w:val="24"/>
                <w:lang w:eastAsia="en-US"/>
              </w:rPr>
              <w:t>.</w:t>
            </w:r>
          </w:p>
          <w:p w14:paraId="4E98350D" w14:textId="6E764983" w:rsidR="002405FF" w:rsidRPr="009F0537" w:rsidRDefault="00780B5B" w:rsidP="00E82EB4">
            <w:pPr>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r w:rsidR="002405FF">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w:t>
            </w:r>
            <w:r w:rsidR="002405FF">
              <w:rPr>
                <w:rFonts w:ascii="Times New Roman" w:eastAsia="Times New Roman" w:hAnsi="Times New Roman" w:cs="Times New Roman"/>
                <w:sz w:val="24"/>
                <w:szCs w:val="24"/>
                <w:lang w:eastAsia="en-US"/>
              </w:rPr>
              <w:t>Užsakovui suteikus įgaliojimas Rangovas visų statytojų vardu surašo deklaraciją, nuotoliniu būdu per IS „</w:t>
            </w:r>
            <w:proofErr w:type="spellStart"/>
            <w:r w:rsidR="002405FF">
              <w:rPr>
                <w:rFonts w:ascii="Times New Roman" w:eastAsia="Times New Roman" w:hAnsi="Times New Roman" w:cs="Times New Roman"/>
                <w:sz w:val="24"/>
                <w:szCs w:val="24"/>
                <w:lang w:eastAsia="en-US"/>
              </w:rPr>
              <w:t>Infostatybą</w:t>
            </w:r>
            <w:proofErr w:type="spellEnd"/>
            <w:r w:rsidR="002405FF">
              <w:rPr>
                <w:rFonts w:ascii="Times New Roman" w:eastAsia="Times New Roman" w:hAnsi="Times New Roman" w:cs="Times New Roman"/>
                <w:sz w:val="24"/>
                <w:szCs w:val="24"/>
                <w:lang w:eastAsia="en-US"/>
              </w:rPr>
              <w:t>“ užpildydamas deklaraciją apie statybos užbaigimą.</w:t>
            </w:r>
          </w:p>
        </w:tc>
      </w:tr>
      <w:tr w:rsidR="00A62D51" w:rsidRPr="00A62D51" w14:paraId="33ECB0E7" w14:textId="77777777" w:rsidTr="00E64F5E">
        <w:trPr>
          <w:trHeight w:val="521"/>
        </w:trPr>
        <w:tc>
          <w:tcPr>
            <w:tcW w:w="954" w:type="dxa"/>
          </w:tcPr>
          <w:p w14:paraId="434489C6" w14:textId="77777777" w:rsidR="00146297"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lastRenderedPageBreak/>
              <w:t>9</w:t>
            </w:r>
            <w:r w:rsidR="00146297" w:rsidRPr="002B1514">
              <w:rPr>
                <w:rFonts w:ascii="Times New Roman" w:hAnsi="Times New Roman" w:cs="Times New Roman"/>
                <w:sz w:val="24"/>
                <w:szCs w:val="24"/>
              </w:rPr>
              <w:t xml:space="preserve">. </w:t>
            </w:r>
          </w:p>
        </w:tc>
        <w:tc>
          <w:tcPr>
            <w:tcW w:w="3549" w:type="dxa"/>
          </w:tcPr>
          <w:p w14:paraId="37665902" w14:textId="77777777" w:rsidR="00146297" w:rsidRPr="002B1514" w:rsidRDefault="00146297" w:rsidP="00146297">
            <w:pPr>
              <w:suppressAutoHyphens/>
              <w:jc w:val="both"/>
              <w:rPr>
                <w:rFonts w:ascii="Times New Roman" w:eastAsia="Times New Roman" w:hAnsi="Times New Roman" w:cs="Times New Roman"/>
                <w:sz w:val="24"/>
                <w:szCs w:val="24"/>
                <w:lang w:eastAsia="ar-SA"/>
              </w:rPr>
            </w:pPr>
            <w:r w:rsidRPr="002B1514">
              <w:rPr>
                <w:rFonts w:ascii="Times New Roman" w:eastAsia="Times New Roman" w:hAnsi="Times New Roman" w:cs="Times New Roman"/>
                <w:sz w:val="24"/>
                <w:szCs w:val="24"/>
                <w:lang w:eastAsia="ar-SA"/>
              </w:rPr>
              <w:t>Kiti reikalavimai ir sąlygos</w:t>
            </w:r>
          </w:p>
          <w:p w14:paraId="6C7160AA" w14:textId="77777777" w:rsidR="00146297" w:rsidRPr="002B1514" w:rsidRDefault="00146297" w:rsidP="00EF1324">
            <w:pPr>
              <w:rPr>
                <w:rFonts w:ascii="Times New Roman" w:hAnsi="Times New Roman" w:cs="Times New Roman"/>
                <w:w w:val="105"/>
                <w:sz w:val="24"/>
                <w:szCs w:val="24"/>
              </w:rPr>
            </w:pPr>
          </w:p>
        </w:tc>
        <w:tc>
          <w:tcPr>
            <w:tcW w:w="5386" w:type="dxa"/>
          </w:tcPr>
          <w:p w14:paraId="2499200D" w14:textId="534B5143" w:rsidR="00146297" w:rsidRPr="00AE4255" w:rsidRDefault="00541786" w:rsidP="001D5C70">
            <w:pPr>
              <w:jc w:val="both"/>
              <w:rPr>
                <w:rFonts w:ascii="Times New Roman" w:hAnsi="Times New Roman" w:cs="Times New Roman"/>
                <w:sz w:val="24"/>
                <w:szCs w:val="24"/>
              </w:rPr>
            </w:pPr>
            <w:r>
              <w:rPr>
                <w:rFonts w:ascii="Times New Roman" w:eastAsia="Times New Roman" w:hAnsi="Times New Roman" w:cs="Times New Roman"/>
                <w:sz w:val="24"/>
                <w:szCs w:val="24"/>
              </w:rPr>
              <w:t>-</w:t>
            </w:r>
            <w:r w:rsidR="00146297" w:rsidRPr="00AE4255">
              <w:rPr>
                <w:rFonts w:ascii="Times New Roman" w:eastAsia="Times New Roman" w:hAnsi="Times New Roman" w:cs="Times New Roman"/>
                <w:sz w:val="24"/>
                <w:szCs w:val="24"/>
              </w:rPr>
              <w:t>Rangovui,</w:t>
            </w:r>
            <w:r w:rsidR="00AF3A4C" w:rsidRPr="00AE4255">
              <w:rPr>
                <w:rFonts w:ascii="Times New Roman" w:eastAsia="Times New Roman" w:hAnsi="Times New Roman" w:cs="Times New Roman"/>
                <w:sz w:val="24"/>
                <w:szCs w:val="24"/>
              </w:rPr>
              <w:t xml:space="preserve"> </w:t>
            </w:r>
            <w:r w:rsidR="00146297" w:rsidRPr="00AE4255">
              <w:rPr>
                <w:rFonts w:ascii="Times New Roman" w:eastAsia="Times New Roman" w:hAnsi="Times New Roman" w:cs="Times New Roman"/>
                <w:sz w:val="24"/>
                <w:szCs w:val="24"/>
              </w:rPr>
              <w:t>prieš</w:t>
            </w:r>
            <w:r w:rsidR="00AD75F5" w:rsidRPr="00AE4255">
              <w:rPr>
                <w:rFonts w:ascii="Times New Roman" w:eastAsia="Times New Roman" w:hAnsi="Times New Roman" w:cs="Times New Roman"/>
                <w:sz w:val="24"/>
                <w:szCs w:val="24"/>
              </w:rPr>
              <w:t xml:space="preserve"> </w:t>
            </w:r>
            <w:r w:rsidR="00E04332" w:rsidRPr="00AE4255">
              <w:rPr>
                <w:rFonts w:ascii="Times New Roman" w:eastAsia="Times New Roman" w:hAnsi="Times New Roman" w:cs="Times New Roman"/>
                <w:sz w:val="24"/>
                <w:szCs w:val="24"/>
              </w:rPr>
              <w:t>pateikiant pasiūlymą</w:t>
            </w:r>
            <w:r w:rsidR="00146297" w:rsidRPr="00AE4255">
              <w:rPr>
                <w:rFonts w:ascii="Times New Roman" w:eastAsia="Times New Roman" w:hAnsi="Times New Roman" w:cs="Times New Roman"/>
                <w:sz w:val="24"/>
                <w:szCs w:val="24"/>
              </w:rPr>
              <w:t>, rekomenduojama įvertinti darbų apimtis ir esamą situaciją Užsakovo objekte. Dėl objekto apžiūros l</w:t>
            </w:r>
            <w:r w:rsidR="00173B46" w:rsidRPr="00AE4255">
              <w:rPr>
                <w:rFonts w:ascii="Times New Roman" w:eastAsia="Times New Roman" w:hAnsi="Times New Roman" w:cs="Times New Roman"/>
                <w:sz w:val="24"/>
                <w:szCs w:val="24"/>
              </w:rPr>
              <w:t xml:space="preserve">aiko Rangovas turi susitarti su </w:t>
            </w:r>
            <w:r w:rsidR="00AE4255" w:rsidRPr="00AE4255">
              <w:rPr>
                <w:rFonts w:ascii="Times New Roman" w:eastAsia="Times New Roman" w:hAnsi="Times New Roman" w:cs="Times New Roman"/>
                <w:sz w:val="24"/>
                <w:szCs w:val="24"/>
              </w:rPr>
              <w:t xml:space="preserve">Vilkaviškio rajono savivaldybės administracijos Architektūros ir urbanistikos skyriaus vyriausiąja specialiste Raimonda </w:t>
            </w:r>
            <w:proofErr w:type="spellStart"/>
            <w:r w:rsidR="00AE4255" w:rsidRPr="00AE4255">
              <w:rPr>
                <w:rFonts w:ascii="Times New Roman" w:eastAsia="Times New Roman" w:hAnsi="Times New Roman" w:cs="Times New Roman"/>
                <w:sz w:val="24"/>
                <w:szCs w:val="24"/>
              </w:rPr>
              <w:t>Sutkaitiene</w:t>
            </w:r>
            <w:proofErr w:type="spellEnd"/>
            <w:r w:rsidR="00146297" w:rsidRPr="00AE4255">
              <w:rPr>
                <w:rFonts w:ascii="Times New Roman" w:eastAsia="Times New Roman" w:hAnsi="Times New Roman" w:cs="Times New Roman"/>
                <w:sz w:val="24"/>
                <w:szCs w:val="24"/>
              </w:rPr>
              <w:t xml:space="preserve">, </w:t>
            </w:r>
            <w:r w:rsidR="00CE1FC4" w:rsidRPr="00AE4255">
              <w:rPr>
                <w:rFonts w:ascii="Times New Roman" w:eastAsia="Times New Roman" w:hAnsi="Times New Roman" w:cs="Times New Roman"/>
                <w:sz w:val="24"/>
                <w:szCs w:val="24"/>
              </w:rPr>
              <w:t>tel.</w:t>
            </w:r>
            <w:r w:rsidR="00AE4255" w:rsidRPr="00AE4255">
              <w:rPr>
                <w:rFonts w:ascii="Times New Roman" w:eastAsia="Times New Roman" w:hAnsi="Times New Roman" w:cs="Times New Roman"/>
                <w:sz w:val="24"/>
                <w:szCs w:val="24"/>
              </w:rPr>
              <w:t xml:space="preserve"> +370628 83 736</w:t>
            </w:r>
            <w:r w:rsidR="00146297" w:rsidRPr="00AE4255">
              <w:rPr>
                <w:rFonts w:ascii="Times New Roman" w:eastAsia="Times New Roman" w:hAnsi="Times New Roman" w:cs="Times New Roman"/>
                <w:sz w:val="24"/>
                <w:szCs w:val="24"/>
              </w:rPr>
              <w:t>, el.</w:t>
            </w:r>
            <w:r w:rsidR="00DC5C94" w:rsidRPr="00AE4255">
              <w:rPr>
                <w:rFonts w:ascii="Times New Roman" w:eastAsia="Times New Roman" w:hAnsi="Times New Roman" w:cs="Times New Roman"/>
                <w:sz w:val="24"/>
                <w:szCs w:val="24"/>
              </w:rPr>
              <w:t xml:space="preserve"> paštas </w:t>
            </w:r>
            <w:hyperlink r:id="rId8" w:history="1">
              <w:r w:rsidR="00AE4255" w:rsidRPr="00AE4255">
                <w:rPr>
                  <w:rStyle w:val="Hipersaitas"/>
                  <w:rFonts w:ascii="Times New Roman" w:hAnsi="Times New Roman" w:cs="Times New Roman"/>
                  <w:color w:val="auto"/>
                  <w:sz w:val="24"/>
                  <w:szCs w:val="24"/>
                </w:rPr>
                <w:t>raimonda.sutkaitiene@vilkaviskis.lt</w:t>
              </w:r>
            </w:hyperlink>
          </w:p>
          <w:p w14:paraId="61449747" w14:textId="327D25B4" w:rsidR="00AE4255" w:rsidRPr="00AE4255" w:rsidRDefault="00146297" w:rsidP="001D5C70">
            <w:pPr>
              <w:jc w:val="both"/>
              <w:rPr>
                <w:rFonts w:ascii="Times New Roman" w:eastAsia="Times New Roman" w:hAnsi="Times New Roman" w:cs="Times New Roman"/>
                <w:color w:val="FF0000"/>
                <w:sz w:val="24"/>
                <w:szCs w:val="24"/>
              </w:rPr>
            </w:pPr>
            <w:r w:rsidRPr="00AE4255">
              <w:rPr>
                <w:rFonts w:ascii="Times New Roman" w:eastAsia="Times New Roman" w:hAnsi="Times New Roman" w:cs="Times New Roman"/>
                <w:sz w:val="24"/>
                <w:szCs w:val="24"/>
              </w:rPr>
              <w:t>Visus kiekius, matmenis derinti/tikslinti vietoje</w:t>
            </w:r>
            <w:r w:rsidRPr="00AE4255">
              <w:rPr>
                <w:rFonts w:ascii="Times New Roman" w:eastAsia="Times New Roman" w:hAnsi="Times New Roman" w:cs="Times New Roman"/>
                <w:color w:val="FF0000"/>
                <w:sz w:val="24"/>
                <w:szCs w:val="24"/>
              </w:rPr>
              <w:t>.</w:t>
            </w:r>
          </w:p>
          <w:p w14:paraId="4709EB7F" w14:textId="4710183E" w:rsidR="00146297" w:rsidRPr="00AE4255" w:rsidRDefault="00541786"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B7517" w:rsidRPr="00AE4255">
              <w:rPr>
                <w:rFonts w:ascii="Times New Roman" w:eastAsia="Times New Roman" w:hAnsi="Times New Roman" w:cs="Times New Roman"/>
                <w:sz w:val="24"/>
                <w:szCs w:val="24"/>
              </w:rPr>
              <w:t>Rangovas</w:t>
            </w:r>
            <w:r w:rsidR="000A00D7" w:rsidRPr="00AE4255">
              <w:rPr>
                <w:rFonts w:ascii="Times New Roman" w:eastAsia="Times New Roman" w:hAnsi="Times New Roman" w:cs="Times New Roman"/>
                <w:sz w:val="24"/>
                <w:szCs w:val="24"/>
              </w:rPr>
              <w:t xml:space="preserve"> </w:t>
            </w:r>
            <w:r w:rsidR="00AE4255" w:rsidRPr="00AE4255">
              <w:rPr>
                <w:rFonts w:ascii="Times New Roman" w:eastAsia="Times New Roman" w:hAnsi="Times New Roman" w:cs="Times New Roman"/>
                <w:sz w:val="24"/>
                <w:szCs w:val="24"/>
              </w:rPr>
              <w:t xml:space="preserve">statybos darbų </w:t>
            </w:r>
            <w:r w:rsidR="00146297" w:rsidRPr="00AE4255">
              <w:rPr>
                <w:rFonts w:ascii="Times New Roman" w:eastAsia="Times New Roman" w:hAnsi="Times New Roman" w:cs="Times New Roman"/>
                <w:sz w:val="24"/>
                <w:szCs w:val="24"/>
              </w:rPr>
              <w:t xml:space="preserve">metu susidariusias </w:t>
            </w:r>
            <w:r w:rsidR="00D626C5" w:rsidRPr="00AE4255">
              <w:rPr>
                <w:rFonts w:ascii="Times New Roman" w:eastAsia="Times New Roman" w:hAnsi="Times New Roman" w:cs="Times New Roman"/>
                <w:sz w:val="24"/>
                <w:szCs w:val="24"/>
              </w:rPr>
              <w:t>atliekas įsipareigoja išvež</w:t>
            </w:r>
            <w:r w:rsidR="00CE1FC4" w:rsidRPr="00AE4255">
              <w:rPr>
                <w:rFonts w:ascii="Times New Roman" w:eastAsia="Times New Roman" w:hAnsi="Times New Roman" w:cs="Times New Roman"/>
                <w:sz w:val="24"/>
                <w:szCs w:val="24"/>
              </w:rPr>
              <w:t>ti</w:t>
            </w:r>
            <w:r w:rsidR="00146297" w:rsidRPr="00AE4255">
              <w:rPr>
                <w:rFonts w:ascii="Times New Roman" w:eastAsia="Times New Roman" w:hAnsi="Times New Roman" w:cs="Times New Roman"/>
                <w:sz w:val="24"/>
                <w:szCs w:val="24"/>
              </w:rPr>
              <w:t xml:space="preserve"> savo lėšomis.</w:t>
            </w:r>
          </w:p>
          <w:p w14:paraId="629C5308" w14:textId="4F7EECB2" w:rsidR="00A51607" w:rsidRPr="00AE4255" w:rsidRDefault="00541786" w:rsidP="00D77374">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A62D51" w:rsidRPr="00AE4255">
              <w:rPr>
                <w:rFonts w:ascii="Times New Roman" w:eastAsia="Times New Roman" w:hAnsi="Times New Roman" w:cs="Times New Roman"/>
                <w:sz w:val="24"/>
                <w:szCs w:val="24"/>
                <w:lang w:eastAsia="ar-SA"/>
              </w:rPr>
              <w:t xml:space="preserve">Statybos </w:t>
            </w:r>
            <w:r w:rsidR="00C30E23" w:rsidRPr="00AE4255">
              <w:rPr>
                <w:rFonts w:ascii="Times New Roman" w:eastAsia="Times New Roman" w:hAnsi="Times New Roman" w:cs="Times New Roman"/>
                <w:sz w:val="24"/>
                <w:szCs w:val="24"/>
                <w:lang w:eastAsia="ar-SA"/>
              </w:rPr>
              <w:t xml:space="preserve">darbų atlikimo terminas - </w:t>
            </w:r>
            <w:r w:rsidR="003D4F18">
              <w:rPr>
                <w:rFonts w:ascii="Times New Roman" w:eastAsia="Times New Roman" w:hAnsi="Times New Roman" w:cs="Times New Roman"/>
                <w:sz w:val="24"/>
                <w:szCs w:val="24"/>
                <w:lang w:eastAsia="ar-SA"/>
              </w:rPr>
              <w:t>6</w:t>
            </w:r>
            <w:r w:rsidR="000A00D7" w:rsidRPr="00AE4255">
              <w:rPr>
                <w:rFonts w:ascii="Times New Roman" w:eastAsia="Times New Roman" w:hAnsi="Times New Roman" w:cs="Times New Roman"/>
                <w:sz w:val="24"/>
                <w:szCs w:val="24"/>
                <w:lang w:eastAsia="ar-SA"/>
              </w:rPr>
              <w:t xml:space="preserve"> </w:t>
            </w:r>
            <w:r w:rsidR="00226BDB" w:rsidRPr="00AE4255">
              <w:rPr>
                <w:rFonts w:ascii="Times New Roman" w:eastAsia="Times New Roman" w:hAnsi="Times New Roman" w:cs="Times New Roman"/>
                <w:sz w:val="24"/>
                <w:szCs w:val="24"/>
                <w:lang w:eastAsia="ar-SA"/>
              </w:rPr>
              <w:t>mėn.</w:t>
            </w:r>
            <w:r w:rsidR="001444CF" w:rsidRPr="00AE4255">
              <w:rPr>
                <w:rFonts w:ascii="Times New Roman" w:eastAsia="Times New Roman" w:hAnsi="Times New Roman" w:cs="Times New Roman"/>
                <w:sz w:val="24"/>
                <w:szCs w:val="24"/>
                <w:lang w:eastAsia="ar-SA"/>
              </w:rPr>
              <w:t xml:space="preserve"> n</w:t>
            </w:r>
            <w:r w:rsidR="00EB7517" w:rsidRPr="00AE4255">
              <w:rPr>
                <w:rFonts w:ascii="Times New Roman" w:eastAsia="Times New Roman" w:hAnsi="Times New Roman" w:cs="Times New Roman"/>
                <w:sz w:val="24"/>
                <w:szCs w:val="24"/>
                <w:lang w:eastAsia="ar-SA"/>
              </w:rPr>
              <w:t xml:space="preserve">uo </w:t>
            </w:r>
            <w:r w:rsidR="00A62D51" w:rsidRPr="00AE4255">
              <w:rPr>
                <w:rFonts w:ascii="Times New Roman" w:eastAsia="Times New Roman" w:hAnsi="Times New Roman" w:cs="Times New Roman"/>
                <w:sz w:val="24"/>
                <w:szCs w:val="24"/>
                <w:lang w:eastAsia="ar-SA"/>
              </w:rPr>
              <w:t>sutarties pasirašymo dienos.</w:t>
            </w:r>
          </w:p>
          <w:p w14:paraId="2DCA46A8" w14:textId="70E973E5" w:rsidR="009F0537"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9F0537">
              <w:rPr>
                <w:rFonts w:ascii="Times New Roman" w:eastAsia="Times New Roman" w:hAnsi="Times New Roman" w:cs="Times New Roman"/>
                <w:sz w:val="24"/>
                <w:szCs w:val="24"/>
                <w:lang w:eastAsia="ar-SA"/>
              </w:rPr>
              <w:t>Prieš darbų pradžią kultūros paveldo objekto teritorijoje, žemės judinimo vietose būtina atlikti archeologinius tyrimus, bet šiuo atveju numatytų sraigtinių pamatų vietose archeologinių tyrimų atlikti nėra galimybės, nes sraigtas turi būti įsriegtas į nejudantį gruntą, taip pat atlikti archeologinius tyrimus šalia numatytų pamatų nėra tikslo, nes toje vietoje gruntas nebus judinamas.</w:t>
            </w:r>
          </w:p>
          <w:p w14:paraId="32DF6EB0" w14:textId="4CF7731C" w:rsidR="00597F85" w:rsidRPr="00AE4255"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AE4255">
              <w:rPr>
                <w:rFonts w:ascii="Times New Roman" w:eastAsia="Times New Roman" w:hAnsi="Times New Roman" w:cs="Times New Roman"/>
                <w:sz w:val="24"/>
                <w:szCs w:val="24"/>
                <w:lang w:eastAsia="ar-SA"/>
              </w:rPr>
              <w:t>Visi darbai turi būti atliekami vadovaujantis</w:t>
            </w:r>
            <w:r w:rsidR="00A62D51" w:rsidRPr="00AE4255">
              <w:rPr>
                <w:rFonts w:ascii="Times New Roman" w:eastAsia="Times New Roman" w:hAnsi="Times New Roman" w:cs="Times New Roman"/>
                <w:sz w:val="24"/>
                <w:szCs w:val="24"/>
                <w:lang w:eastAsia="ar-SA"/>
              </w:rPr>
              <w:t xml:space="preserve"> </w:t>
            </w:r>
            <w:r w:rsidR="00597F85" w:rsidRPr="00AE4255">
              <w:rPr>
                <w:rFonts w:ascii="Times New Roman" w:eastAsia="Times New Roman" w:hAnsi="Times New Roman" w:cs="Times New Roman"/>
                <w:sz w:val="24"/>
                <w:szCs w:val="24"/>
                <w:lang w:eastAsia="ar-SA"/>
              </w:rPr>
              <w:t xml:space="preserve"> Perkančiosios organizacijos pateikta darbų užduotimi</w:t>
            </w:r>
            <w:r w:rsidR="00A62D51" w:rsidRPr="00AE4255">
              <w:rPr>
                <w:rFonts w:ascii="Times New Roman" w:eastAsia="Times New Roman" w:hAnsi="Times New Roman" w:cs="Times New Roman"/>
                <w:sz w:val="24"/>
                <w:szCs w:val="24"/>
                <w:lang w:eastAsia="ar-SA"/>
              </w:rPr>
              <w:t xml:space="preserve"> bei statybos darbų projekt</w:t>
            </w:r>
            <w:r w:rsidR="002405FF">
              <w:rPr>
                <w:rFonts w:ascii="Times New Roman" w:eastAsia="Times New Roman" w:hAnsi="Times New Roman" w:cs="Times New Roman"/>
                <w:sz w:val="24"/>
                <w:szCs w:val="24"/>
                <w:lang w:eastAsia="ar-SA"/>
              </w:rPr>
              <w:t>u.</w:t>
            </w:r>
          </w:p>
          <w:p w14:paraId="033B1530" w14:textId="45F64580" w:rsidR="00244DC0" w:rsidRPr="00AE4255" w:rsidRDefault="00541786" w:rsidP="00244DC0">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AE4255">
              <w:rPr>
                <w:rFonts w:ascii="Times New Roman" w:eastAsia="Times New Roman" w:hAnsi="Times New Roman" w:cs="Times New Roman"/>
                <w:sz w:val="24"/>
                <w:szCs w:val="24"/>
                <w:lang w:eastAsia="ar-SA"/>
              </w:rPr>
              <w:t>Darbams atlikti naudojamos Lietuvos Respublikoje nustatyta tvarka sertifikuotos medžiagos, statybos produktai bei įrenginiai. Visos medžiagos bei montuojami įrenginiai privalo būti nauji, išskyrus atvejus, kai naudojamos jau naudotos ir (ar) Perkančiosios organizacijos pateiktos medžiagos, statybos produktai bei įrenginiai.</w:t>
            </w:r>
          </w:p>
          <w:p w14:paraId="4E0C449F" w14:textId="65A55DBB" w:rsidR="00634110" w:rsidRPr="00AE4255"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E57EAA">
              <w:rPr>
                <w:rFonts w:ascii="Times New Roman" w:eastAsia="Times New Roman" w:hAnsi="Times New Roman" w:cs="Times New Roman"/>
                <w:sz w:val="24"/>
                <w:szCs w:val="24"/>
                <w:lang w:eastAsia="ar-SA"/>
              </w:rPr>
              <w:t xml:space="preserve"> </w:t>
            </w:r>
            <w:r w:rsidR="00597F85" w:rsidRPr="00AE4255">
              <w:rPr>
                <w:rFonts w:ascii="Times New Roman" w:eastAsia="Times New Roman" w:hAnsi="Times New Roman" w:cs="Times New Roman"/>
                <w:sz w:val="24"/>
                <w:szCs w:val="24"/>
                <w:lang w:eastAsia="ar-SA"/>
              </w:rPr>
              <w:t>Atliktiems darbams Tiekėjas privalo suteikti ne trumpesnį nei teisės norminiuose aktuose nustatytą garantinį terminą.</w:t>
            </w:r>
          </w:p>
          <w:p w14:paraId="41C60B1E" w14:textId="77777777" w:rsidR="00E57EAA" w:rsidRDefault="00146297" w:rsidP="00541786">
            <w:pPr>
              <w:jc w:val="both"/>
              <w:rPr>
                <w:rFonts w:ascii="Times New Roman" w:eastAsia="Times New Roman" w:hAnsi="Times New Roman" w:cs="Times New Roman"/>
                <w:sz w:val="24"/>
                <w:szCs w:val="24"/>
              </w:rPr>
            </w:pPr>
            <w:r w:rsidRPr="00AE4255">
              <w:rPr>
                <w:rFonts w:ascii="Times New Roman" w:eastAsia="Times New Roman" w:hAnsi="Times New Roman" w:cs="Times New Roman"/>
                <w:sz w:val="24"/>
                <w:szCs w:val="24"/>
              </w:rPr>
              <w:t>Rangovas prisiima visą atsakomybę už darbų saugą objekte</w:t>
            </w:r>
            <w:bookmarkStart w:id="0" w:name="_Hlk521335072"/>
            <w:bookmarkEnd w:id="0"/>
            <w:r w:rsidRPr="00AE4255">
              <w:rPr>
                <w:rFonts w:ascii="Times New Roman" w:eastAsia="Times New Roman" w:hAnsi="Times New Roman" w:cs="Times New Roman"/>
                <w:sz w:val="24"/>
                <w:szCs w:val="24"/>
              </w:rPr>
              <w:t>.</w:t>
            </w:r>
          </w:p>
          <w:p w14:paraId="2AADD859" w14:textId="39245462" w:rsidR="00541786" w:rsidRDefault="00541786" w:rsidP="00541786">
            <w:pPr>
              <w:jc w:val="both"/>
              <w:rPr>
                <w:rFonts w:ascii="Times New Roman" w:eastAsia="Times New Roman" w:hAnsi="Times New Roman" w:cs="Times New Roman"/>
                <w:sz w:val="24"/>
                <w:szCs w:val="24"/>
              </w:rPr>
            </w:pPr>
            <w:r w:rsidRPr="00541786">
              <w:rPr>
                <w:rFonts w:ascii="Times New Roman" w:eastAsia="Times New Roman" w:hAnsi="Times New Roman" w:cs="Times New Roman"/>
                <w:sz w:val="24"/>
                <w:szCs w:val="24"/>
              </w:rPr>
              <w:t xml:space="preserve">− Darbų kiekių žiniaraščius pateikti po Sutarties pasirašymo per 10 darbo dienų. Užpildyti darbų kiekių žiniaraščiai bus orientaciniai ir nebus vertinami </w:t>
            </w:r>
            <w:r w:rsidRPr="00541786">
              <w:rPr>
                <w:rFonts w:ascii="Times New Roman" w:eastAsia="Times New Roman" w:hAnsi="Times New Roman" w:cs="Times New Roman"/>
                <w:sz w:val="24"/>
                <w:szCs w:val="24"/>
              </w:rPr>
              <w:lastRenderedPageBreak/>
              <w:t>pirkimo metu (kainai pagrįsti). Darbų kiekių žiniaraščiai bus naudojami rangovo darbų pažangos eigai fiksuoti ir, jei reikės, rangos Sutartyje nenumatytų bei numatytų, tačiau papildomai reikalingų ar atsisakomų nevykdytinų darbų kainos apskaičiavimui;</w:t>
            </w:r>
          </w:p>
          <w:p w14:paraId="49B4B0BA" w14:textId="6E819BA6" w:rsidR="00AE4255" w:rsidRPr="00646ADA" w:rsidRDefault="00277A5C" w:rsidP="00597F85">
            <w:pPr>
              <w:jc w:val="both"/>
              <w:rPr>
                <w:rFonts w:ascii="Times New Roman" w:eastAsia="Times New Roman" w:hAnsi="Times New Roman" w:cs="Times New Roman"/>
                <w:b/>
                <w:bCs/>
                <w:i/>
                <w:iCs/>
                <w:color w:val="FF0000"/>
                <w:sz w:val="24"/>
                <w:szCs w:val="24"/>
              </w:rPr>
            </w:pPr>
            <w:proofErr w:type="spellStart"/>
            <w:r w:rsidRPr="00646ADA">
              <w:rPr>
                <w:rFonts w:ascii="Times New Roman" w:eastAsia="Times New Roman" w:hAnsi="Times New Roman" w:cs="Times New Roman"/>
                <w:b/>
                <w:bCs/>
                <w:i/>
                <w:iCs/>
                <w:sz w:val="24"/>
                <w:szCs w:val="24"/>
              </w:rPr>
              <w:t>Dabravolės</w:t>
            </w:r>
            <w:proofErr w:type="spellEnd"/>
            <w:r w:rsidRPr="00646ADA">
              <w:rPr>
                <w:rFonts w:ascii="Times New Roman" w:eastAsia="Times New Roman" w:hAnsi="Times New Roman" w:cs="Times New Roman"/>
                <w:b/>
                <w:bCs/>
                <w:i/>
                <w:iCs/>
                <w:sz w:val="24"/>
                <w:szCs w:val="24"/>
              </w:rPr>
              <w:t xml:space="preserve"> piliakalnis su gyvenviete yra paminklu paskelbtas kultūros paveldo objektas, todėl jo naudojimo, priežiūros ir tvarkymo darbai turi būti vykdomi pagal LR nekilnojamojo kultūros paveldo apsaugos įstatymo ir kitų nekilnojamojo kultūros paveldo apsaugą reglamentuojančių teisės aktų nustatytus reikalavimus.</w:t>
            </w:r>
          </w:p>
        </w:tc>
      </w:tr>
      <w:tr w:rsidR="00A62D51" w:rsidRPr="00A62D51" w14:paraId="31B59FED" w14:textId="77777777" w:rsidTr="00E64F5E">
        <w:trPr>
          <w:trHeight w:val="521"/>
        </w:trPr>
        <w:tc>
          <w:tcPr>
            <w:tcW w:w="954" w:type="dxa"/>
          </w:tcPr>
          <w:p w14:paraId="4F3475D9" w14:textId="08D17B25" w:rsidR="00834BDA" w:rsidRPr="00A62D51" w:rsidRDefault="00834BDA" w:rsidP="00DD59D6">
            <w:pPr>
              <w:jc w:val="center"/>
              <w:rPr>
                <w:rFonts w:ascii="Times New Roman" w:hAnsi="Times New Roman" w:cs="Times New Roman"/>
                <w:sz w:val="24"/>
                <w:szCs w:val="24"/>
              </w:rPr>
            </w:pPr>
            <w:r w:rsidRPr="00A62D51">
              <w:rPr>
                <w:rFonts w:ascii="Times New Roman" w:hAnsi="Times New Roman" w:cs="Times New Roman"/>
                <w:sz w:val="24"/>
                <w:szCs w:val="24"/>
              </w:rPr>
              <w:lastRenderedPageBreak/>
              <w:t>10.</w:t>
            </w:r>
          </w:p>
        </w:tc>
        <w:tc>
          <w:tcPr>
            <w:tcW w:w="3549" w:type="dxa"/>
          </w:tcPr>
          <w:p w14:paraId="2A99E478" w14:textId="037C9368" w:rsidR="00834BDA" w:rsidRPr="00A62D51" w:rsidRDefault="00834BDA" w:rsidP="00146297">
            <w:pPr>
              <w:suppressAutoHyphens/>
              <w:jc w:val="both"/>
              <w:rPr>
                <w:rFonts w:ascii="Times New Roman" w:eastAsia="Times New Roman" w:hAnsi="Times New Roman" w:cs="Times New Roman"/>
                <w:sz w:val="24"/>
                <w:szCs w:val="24"/>
                <w:lang w:eastAsia="ar-SA"/>
              </w:rPr>
            </w:pPr>
            <w:r w:rsidRPr="00A62D51">
              <w:rPr>
                <w:rFonts w:ascii="Times New Roman" w:eastAsia="Times New Roman" w:hAnsi="Times New Roman" w:cs="Times New Roman"/>
                <w:sz w:val="24"/>
                <w:szCs w:val="24"/>
                <w:lang w:eastAsia="ar-SA"/>
              </w:rPr>
              <w:t>Aplinkos apsaugos kriterijai</w:t>
            </w:r>
          </w:p>
        </w:tc>
        <w:tc>
          <w:tcPr>
            <w:tcW w:w="5386" w:type="dxa"/>
          </w:tcPr>
          <w:p w14:paraId="071FEE13" w14:textId="31977E1C" w:rsidR="00277A5C" w:rsidRDefault="00E82EB4" w:rsidP="00277A5C">
            <w:pPr>
              <w:jc w:val="both"/>
              <w:rPr>
                <w:rFonts w:ascii="Times New Roman" w:eastAsia="Calibri" w:hAnsi="Times New Roman"/>
                <w:sz w:val="24"/>
                <w:szCs w:val="24"/>
                <w:lang w:eastAsia="en-US"/>
              </w:rPr>
            </w:pPr>
            <w:r>
              <w:rPr>
                <w:rFonts w:ascii="Times New Roman" w:eastAsia="Calibri" w:hAnsi="Times New Roman"/>
                <w:sz w:val="24"/>
                <w:szCs w:val="24"/>
                <w:lang w:eastAsia="en-US"/>
              </w:rPr>
              <w:t>1.</w:t>
            </w:r>
            <w:r w:rsidR="0025551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Atliekant statybos darbus būtina laikytis aplinkosaugos</w:t>
            </w:r>
            <w:r>
              <w:rPr>
                <w:rFonts w:ascii="Times New Roman" w:eastAsia="Calibri" w:hAnsi="Times New Roman"/>
                <w:sz w:val="24"/>
                <w:szCs w:val="24"/>
                <w:lang w:eastAsia="en-US"/>
              </w:rPr>
              <w:t xml:space="preserve"> </w:t>
            </w:r>
            <w:r w:rsidR="00277A5C" w:rsidRPr="00277A5C">
              <w:rPr>
                <w:rFonts w:ascii="Times New Roman" w:eastAsia="Calibri" w:hAnsi="Times New Roman"/>
                <w:sz w:val="24"/>
                <w:szCs w:val="24"/>
                <w:lang w:eastAsia="en-US"/>
              </w:rPr>
              <w:t>reikalavimų: draudžiamas bet koks mechanizmų kuro ar tepalų nutekėjimas, vandens teršimas ir šiukšlinimas. Statybvietėje turi būti paruoštas švarus smėlis, pjuvenų, smėlio maišų ir polietileno plėvelės atsargos, kurias būtina panaudoti įvykus avarijai ir tepalų nutekėjimui. Baigus darbus sutvarkyti aplinką.</w:t>
            </w:r>
          </w:p>
          <w:p w14:paraId="6CDE92E0" w14:textId="3EB454A8" w:rsidR="008A4692" w:rsidRPr="00E82EB4" w:rsidRDefault="00255514" w:rsidP="00E82EB4">
            <w:pPr>
              <w:jc w:val="both"/>
              <w:rPr>
                <w:rFonts w:ascii="Times New Roman" w:eastAsia="Calibri" w:hAnsi="Times New Roman"/>
                <w:sz w:val="24"/>
                <w:szCs w:val="24"/>
                <w:lang w:eastAsia="en-US"/>
              </w:rPr>
            </w:pPr>
            <w:r>
              <w:rPr>
                <w:rFonts w:ascii="Times New Roman" w:eastAsia="Calibri" w:hAnsi="Times New Roman"/>
                <w:sz w:val="24"/>
                <w:szCs w:val="24"/>
                <w:lang w:eastAsia="en-US"/>
              </w:rPr>
              <w:t>2</w:t>
            </w:r>
            <w:r w:rsidR="00E82EB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Statinio statybos metu susidariusios statybinės atliekos turi būti</w:t>
            </w:r>
            <w:r w:rsidR="00E82EB4" w:rsidRPr="00E82EB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išvežamos antriniam panaudojimui arba utilizavimui laikantis nustatytos tvarkos. Pateikti pažymas apie visas išvežamų atliekų kiekius ir rūšis. Atlikęs darbus, Rangovas priduoda Užsakovui teritoriją sutvarkytą.</w:t>
            </w:r>
          </w:p>
        </w:tc>
      </w:tr>
      <w:tr w:rsidR="00AB6FA7" w:rsidRPr="00A62D51" w14:paraId="522E09DB" w14:textId="77777777" w:rsidTr="00E64F5E">
        <w:tc>
          <w:tcPr>
            <w:tcW w:w="954" w:type="dxa"/>
          </w:tcPr>
          <w:p w14:paraId="1A4B65E3" w14:textId="0121ACF8" w:rsidR="00AB6FA7" w:rsidRPr="00A62D51" w:rsidRDefault="00AB6FA7" w:rsidP="00AB6FA7">
            <w:pPr>
              <w:jc w:val="center"/>
              <w:rPr>
                <w:rFonts w:ascii="Times New Roman" w:hAnsi="Times New Roman" w:cs="Times New Roman"/>
                <w:sz w:val="24"/>
                <w:szCs w:val="24"/>
              </w:rPr>
            </w:pPr>
            <w:r w:rsidRPr="00A62D51">
              <w:rPr>
                <w:rFonts w:ascii="Times New Roman" w:hAnsi="Times New Roman" w:cs="Times New Roman"/>
                <w:sz w:val="24"/>
                <w:szCs w:val="24"/>
              </w:rPr>
              <w:t>1</w:t>
            </w:r>
            <w:r w:rsidR="00834BDA" w:rsidRPr="00A62D51">
              <w:rPr>
                <w:rFonts w:ascii="Times New Roman" w:hAnsi="Times New Roman" w:cs="Times New Roman"/>
                <w:sz w:val="24"/>
                <w:szCs w:val="24"/>
              </w:rPr>
              <w:t>1</w:t>
            </w:r>
            <w:r w:rsidRPr="00A62D51">
              <w:rPr>
                <w:rFonts w:ascii="Times New Roman" w:hAnsi="Times New Roman" w:cs="Times New Roman"/>
                <w:sz w:val="24"/>
                <w:szCs w:val="24"/>
              </w:rPr>
              <w:t>.</w:t>
            </w:r>
          </w:p>
        </w:tc>
        <w:tc>
          <w:tcPr>
            <w:tcW w:w="3549" w:type="dxa"/>
          </w:tcPr>
          <w:p w14:paraId="59907261" w14:textId="77777777" w:rsidR="00AB6FA7" w:rsidRPr="00A62D51" w:rsidRDefault="00AB6FA7" w:rsidP="00AB6FA7">
            <w:pPr>
              <w:pStyle w:val="TableParagraph"/>
              <w:spacing w:line="242" w:lineRule="exact"/>
              <w:ind w:firstLine="7"/>
              <w:jc w:val="both"/>
              <w:rPr>
                <w:rFonts w:ascii="Times New Roman" w:hAnsi="Times New Roman" w:cs="Times New Roman"/>
                <w:sz w:val="24"/>
                <w:szCs w:val="24"/>
                <w:lang w:val="lt-LT"/>
              </w:rPr>
            </w:pPr>
            <w:r w:rsidRPr="00A62D51">
              <w:rPr>
                <w:rFonts w:ascii="Times New Roman" w:hAnsi="Times New Roman" w:cs="Times New Roman"/>
                <w:spacing w:val="5"/>
                <w:sz w:val="24"/>
                <w:szCs w:val="24"/>
                <w:lang w:val="lt-LT"/>
              </w:rPr>
              <w:t>P</w:t>
            </w:r>
            <w:r w:rsidRPr="00A62D51">
              <w:rPr>
                <w:rFonts w:ascii="Times New Roman" w:hAnsi="Times New Roman" w:cs="Times New Roman"/>
                <w:sz w:val="24"/>
                <w:szCs w:val="24"/>
                <w:lang w:val="lt-LT"/>
              </w:rPr>
              <w:t>atei</w:t>
            </w:r>
            <w:r w:rsidRPr="00A62D51">
              <w:rPr>
                <w:rFonts w:ascii="Times New Roman" w:hAnsi="Times New Roman" w:cs="Times New Roman"/>
                <w:spacing w:val="1"/>
                <w:sz w:val="24"/>
                <w:szCs w:val="24"/>
                <w:lang w:val="lt-LT"/>
              </w:rPr>
              <w:t>kiami papildomi</w:t>
            </w:r>
            <w:r w:rsidRPr="00A62D51">
              <w:rPr>
                <w:rFonts w:ascii="Times New Roman" w:hAnsi="Times New Roman" w:cs="Times New Roman"/>
                <w:spacing w:val="-22"/>
                <w:sz w:val="24"/>
                <w:szCs w:val="24"/>
                <w:lang w:val="lt-LT"/>
              </w:rPr>
              <w:t xml:space="preserve"> </w:t>
            </w:r>
            <w:r w:rsidRPr="00A62D51">
              <w:rPr>
                <w:rFonts w:ascii="Times New Roman" w:hAnsi="Times New Roman" w:cs="Times New Roman"/>
                <w:sz w:val="24"/>
                <w:szCs w:val="24"/>
                <w:lang w:val="lt-LT"/>
              </w:rPr>
              <w:t>dokumenta</w:t>
            </w:r>
            <w:r w:rsidRPr="00A62D51">
              <w:rPr>
                <w:rFonts w:ascii="Times New Roman" w:hAnsi="Times New Roman" w:cs="Times New Roman"/>
                <w:spacing w:val="28"/>
                <w:sz w:val="24"/>
                <w:szCs w:val="24"/>
                <w:lang w:val="lt-LT"/>
              </w:rPr>
              <w:t>i</w:t>
            </w:r>
          </w:p>
        </w:tc>
        <w:tc>
          <w:tcPr>
            <w:tcW w:w="5386" w:type="dxa"/>
          </w:tcPr>
          <w:p w14:paraId="0D27FD53" w14:textId="59D220B9" w:rsidR="00AB6FA7" w:rsidRPr="00A62D51" w:rsidRDefault="00A62D51" w:rsidP="000B6129">
            <w:pPr>
              <w:widowControl w:val="0"/>
              <w:tabs>
                <w:tab w:val="left" w:pos="459"/>
              </w:tabs>
              <w:spacing w:before="50" w:line="247" w:lineRule="auto"/>
              <w:ind w:right="60"/>
              <w:jc w:val="both"/>
              <w:rPr>
                <w:rFonts w:ascii="Times New Roman" w:hAnsi="Times New Roman" w:cs="Times New Roman"/>
                <w:spacing w:val="6"/>
                <w:sz w:val="24"/>
                <w:szCs w:val="24"/>
              </w:rPr>
            </w:pPr>
            <w:proofErr w:type="spellStart"/>
            <w:r w:rsidRPr="00A62D51">
              <w:rPr>
                <w:rFonts w:ascii="Times New Roman" w:hAnsi="Times New Roman" w:cs="Times New Roman"/>
                <w:spacing w:val="6"/>
                <w:sz w:val="24"/>
                <w:szCs w:val="24"/>
              </w:rPr>
              <w:t>Dabravolės</w:t>
            </w:r>
            <w:proofErr w:type="spellEnd"/>
            <w:r w:rsidRPr="00A62D51">
              <w:rPr>
                <w:rFonts w:ascii="Times New Roman" w:hAnsi="Times New Roman" w:cs="Times New Roman"/>
                <w:spacing w:val="6"/>
                <w:sz w:val="24"/>
                <w:szCs w:val="24"/>
              </w:rPr>
              <w:t xml:space="preserve"> piliakalnio su gyvenviete, Vilkaviškio r., </w:t>
            </w:r>
            <w:proofErr w:type="spellStart"/>
            <w:r w:rsidRPr="00A62D51">
              <w:rPr>
                <w:rFonts w:ascii="Times New Roman" w:hAnsi="Times New Roman" w:cs="Times New Roman"/>
                <w:spacing w:val="6"/>
                <w:sz w:val="24"/>
                <w:szCs w:val="24"/>
              </w:rPr>
              <w:t>Pajevonio</w:t>
            </w:r>
            <w:proofErr w:type="spellEnd"/>
            <w:r w:rsidRPr="00A62D51">
              <w:rPr>
                <w:rFonts w:ascii="Times New Roman" w:hAnsi="Times New Roman" w:cs="Times New Roman"/>
                <w:spacing w:val="6"/>
                <w:sz w:val="24"/>
                <w:szCs w:val="24"/>
              </w:rPr>
              <w:t xml:space="preserve"> sen., </w:t>
            </w:r>
            <w:proofErr w:type="spellStart"/>
            <w:r w:rsidRPr="00A62D51">
              <w:rPr>
                <w:rFonts w:ascii="Times New Roman" w:hAnsi="Times New Roman" w:cs="Times New Roman"/>
                <w:spacing w:val="6"/>
                <w:sz w:val="24"/>
                <w:szCs w:val="24"/>
              </w:rPr>
              <w:t>Dabravolės</w:t>
            </w:r>
            <w:proofErr w:type="spellEnd"/>
            <w:r w:rsidRPr="00A62D51">
              <w:rPr>
                <w:rFonts w:ascii="Times New Roman" w:hAnsi="Times New Roman" w:cs="Times New Roman"/>
                <w:spacing w:val="6"/>
                <w:sz w:val="24"/>
                <w:szCs w:val="24"/>
              </w:rPr>
              <w:t xml:space="preserve"> k., laiptų tvarkomųjų statybos darbų projektas.</w:t>
            </w:r>
          </w:p>
        </w:tc>
      </w:tr>
    </w:tbl>
    <w:p w14:paraId="7C410653" w14:textId="77777777" w:rsidR="009B34FC" w:rsidRPr="00A62D51" w:rsidRDefault="009B34FC" w:rsidP="00A46D6A">
      <w:pPr>
        <w:widowControl w:val="0"/>
        <w:tabs>
          <w:tab w:val="left" w:pos="459"/>
        </w:tabs>
        <w:spacing w:before="50" w:line="247" w:lineRule="auto"/>
        <w:ind w:right="60"/>
        <w:rPr>
          <w:rFonts w:ascii="Times New Roman" w:hAnsi="Times New Roman" w:cs="Times New Roman"/>
          <w:b/>
          <w:sz w:val="28"/>
          <w:szCs w:val="28"/>
        </w:rPr>
      </w:pPr>
    </w:p>
    <w:p w14:paraId="57A71C16" w14:textId="77777777" w:rsidR="00A62D51" w:rsidRPr="00A62D51" w:rsidRDefault="00A62D51" w:rsidP="00A62D51">
      <w:pPr>
        <w:spacing w:after="0"/>
        <w:rPr>
          <w:rFonts w:ascii="Times New Roman" w:eastAsiaTheme="minorHAnsi" w:hAnsi="Times New Roman" w:cs="Times New Roman"/>
          <w:sz w:val="24"/>
          <w:szCs w:val="24"/>
          <w:lang w:eastAsia="en-US"/>
        </w:rPr>
      </w:pPr>
      <w:r w:rsidRPr="00A62D51">
        <w:rPr>
          <w:rFonts w:ascii="Times New Roman" w:eastAsiaTheme="minorHAnsi" w:hAnsi="Times New Roman" w:cs="Times New Roman"/>
          <w:sz w:val="24"/>
          <w:szCs w:val="24"/>
          <w:lang w:eastAsia="en-US"/>
        </w:rPr>
        <w:t>Investicijų ir strateginio planavimo skyriaus</w:t>
      </w:r>
    </w:p>
    <w:p w14:paraId="40ED6563" w14:textId="64097691" w:rsidR="00A62D51" w:rsidRPr="00A62D51" w:rsidRDefault="00A62D51" w:rsidP="00A62D51">
      <w:pPr>
        <w:spacing w:after="0"/>
        <w:rPr>
          <w:rFonts w:ascii="Times New Roman" w:eastAsiaTheme="minorHAnsi" w:hAnsi="Times New Roman" w:cs="Times New Roman"/>
          <w:sz w:val="24"/>
          <w:szCs w:val="24"/>
          <w:lang w:eastAsia="en-US"/>
        </w:rPr>
      </w:pPr>
      <w:r w:rsidRPr="00A62D51">
        <w:rPr>
          <w:rFonts w:ascii="Times New Roman" w:eastAsiaTheme="minorHAnsi" w:hAnsi="Times New Roman" w:cs="Times New Roman"/>
          <w:sz w:val="24"/>
          <w:szCs w:val="24"/>
          <w:lang w:eastAsia="en-US"/>
        </w:rPr>
        <w:t>vyriausioji specialistė</w:t>
      </w:r>
      <w:r w:rsidR="00D15366">
        <w:rPr>
          <w:rFonts w:ascii="Times New Roman" w:eastAsiaTheme="minorHAnsi" w:hAnsi="Times New Roman" w:cs="Times New Roman"/>
          <w:sz w:val="24"/>
          <w:szCs w:val="24"/>
          <w:lang w:eastAsia="en-US"/>
        </w:rPr>
        <w:t xml:space="preserve">               </w:t>
      </w:r>
      <w:r w:rsidRPr="00A62D51">
        <w:rPr>
          <w:rFonts w:ascii="Times New Roman" w:eastAsiaTheme="minorHAnsi" w:hAnsi="Times New Roman" w:cs="Times New Roman"/>
          <w:sz w:val="24"/>
          <w:szCs w:val="24"/>
          <w:lang w:eastAsia="en-US"/>
        </w:rPr>
        <w:t xml:space="preserve">                                                                                          Inesa </w:t>
      </w:r>
      <w:proofErr w:type="spellStart"/>
      <w:r w:rsidRPr="00A62D51">
        <w:rPr>
          <w:rFonts w:ascii="Times New Roman" w:eastAsiaTheme="minorHAnsi" w:hAnsi="Times New Roman" w:cs="Times New Roman"/>
          <w:sz w:val="24"/>
          <w:szCs w:val="24"/>
          <w:lang w:eastAsia="en-US"/>
        </w:rPr>
        <w:t>Ližaitienė</w:t>
      </w:r>
      <w:proofErr w:type="spellEnd"/>
    </w:p>
    <w:p w14:paraId="112537AA" w14:textId="04F02D41" w:rsidR="00A46D6A" w:rsidRPr="00A62D51" w:rsidRDefault="00A46D6A" w:rsidP="00D34C43">
      <w:pPr>
        <w:spacing w:after="0"/>
        <w:rPr>
          <w:rFonts w:ascii="Times New Roman" w:eastAsiaTheme="minorHAnsi" w:hAnsi="Times New Roman" w:cs="Times New Roman"/>
          <w:sz w:val="24"/>
          <w:szCs w:val="24"/>
          <w:lang w:eastAsia="en-US"/>
        </w:rPr>
      </w:pPr>
    </w:p>
    <w:sectPr w:rsidR="00A46D6A" w:rsidRPr="00A62D51" w:rsidSect="0004755B">
      <w:headerReference w:type="default" r:id="rId9"/>
      <w:pgSz w:w="11906" w:h="16838"/>
      <w:pgMar w:top="567" w:right="85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F3ABD" w14:textId="77777777" w:rsidR="008237A2" w:rsidRDefault="008237A2" w:rsidP="00A30DBC">
      <w:pPr>
        <w:spacing w:after="0" w:line="240" w:lineRule="auto"/>
      </w:pPr>
      <w:r>
        <w:separator/>
      </w:r>
    </w:p>
  </w:endnote>
  <w:endnote w:type="continuationSeparator" w:id="0">
    <w:p w14:paraId="05E7CAA1" w14:textId="77777777" w:rsidR="008237A2" w:rsidRDefault="008237A2" w:rsidP="00A30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DEC08" w14:textId="77777777" w:rsidR="008237A2" w:rsidRDefault="008237A2" w:rsidP="00A30DBC">
      <w:pPr>
        <w:spacing w:after="0" w:line="240" w:lineRule="auto"/>
      </w:pPr>
      <w:r>
        <w:separator/>
      </w:r>
    </w:p>
  </w:footnote>
  <w:footnote w:type="continuationSeparator" w:id="0">
    <w:p w14:paraId="34B1436C" w14:textId="77777777" w:rsidR="008237A2" w:rsidRDefault="008237A2" w:rsidP="00A30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1CE4" w14:textId="1A19BDE0" w:rsidR="000A00D7" w:rsidRDefault="000A00D7">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20"/>
    <w:multiLevelType w:val="singleLevel"/>
    <w:tmpl w:val="00000020"/>
    <w:name w:val="WW8Num32"/>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000027"/>
    <w:multiLevelType w:val="multilevel"/>
    <w:tmpl w:val="00000027"/>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6" w15:restartNumberingAfterBreak="0">
    <w:nsid w:val="02E943F7"/>
    <w:multiLevelType w:val="multilevel"/>
    <w:tmpl w:val="56B6DCE4"/>
    <w:lvl w:ilvl="0">
      <w:start w:val="1"/>
      <w:numFmt w:val="decimal"/>
      <w:lvlText w:val="%1."/>
      <w:lvlJc w:val="left"/>
      <w:pPr>
        <w:ind w:left="480" w:hanging="360"/>
      </w:pPr>
      <w:rPr>
        <w:rFonts w:hint="default"/>
      </w:rPr>
    </w:lvl>
    <w:lvl w:ilvl="1">
      <w:start w:val="1"/>
      <w:numFmt w:val="decimal"/>
      <w:isLgl/>
      <w:lvlText w:val="%1.%2."/>
      <w:lvlJc w:val="left"/>
      <w:pPr>
        <w:ind w:left="1020" w:hanging="900"/>
      </w:pPr>
      <w:rPr>
        <w:rFonts w:hint="default"/>
      </w:rPr>
    </w:lvl>
    <w:lvl w:ilvl="2">
      <w:start w:val="1"/>
      <w:numFmt w:val="decimal"/>
      <w:isLgl/>
      <w:lvlText w:val="%1.%2.%3."/>
      <w:lvlJc w:val="left"/>
      <w:pPr>
        <w:ind w:left="1020" w:hanging="900"/>
      </w:pPr>
      <w:rPr>
        <w:rFonts w:hint="default"/>
      </w:rPr>
    </w:lvl>
    <w:lvl w:ilvl="3">
      <w:start w:val="1"/>
      <w:numFmt w:val="decimal"/>
      <w:isLgl/>
      <w:lvlText w:val="%1.%2.%3.%4."/>
      <w:lvlJc w:val="left"/>
      <w:pPr>
        <w:ind w:left="1020" w:hanging="90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7" w15:restartNumberingAfterBreak="0">
    <w:nsid w:val="036579E9"/>
    <w:multiLevelType w:val="hybridMultilevel"/>
    <w:tmpl w:val="1DEC5D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E0A368E"/>
    <w:multiLevelType w:val="hybridMultilevel"/>
    <w:tmpl w:val="BB66E2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C22FA9"/>
    <w:multiLevelType w:val="hybridMultilevel"/>
    <w:tmpl w:val="91BAFF48"/>
    <w:lvl w:ilvl="0" w:tplc="2806D680">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A4A2F1C"/>
    <w:multiLevelType w:val="hybridMultilevel"/>
    <w:tmpl w:val="5F5CB138"/>
    <w:lvl w:ilvl="0" w:tplc="0BF06F1E">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B6B0CED"/>
    <w:multiLevelType w:val="hybridMultilevel"/>
    <w:tmpl w:val="FCAC08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0C358B"/>
    <w:multiLevelType w:val="hybridMultilevel"/>
    <w:tmpl w:val="A6E65F08"/>
    <w:name w:val="WW8Num292"/>
    <w:lvl w:ilvl="0" w:tplc="6772FF84">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D45110"/>
    <w:multiLevelType w:val="hybridMultilevel"/>
    <w:tmpl w:val="499EA8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5EF0611"/>
    <w:multiLevelType w:val="hybridMultilevel"/>
    <w:tmpl w:val="AB882AC4"/>
    <w:lvl w:ilvl="0" w:tplc="04090005">
      <w:start w:val="2006"/>
      <w:numFmt w:val="bullet"/>
      <w:pStyle w:val="Achievemen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80C205B"/>
    <w:multiLevelType w:val="hybridMultilevel"/>
    <w:tmpl w:val="C9A43C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F46248"/>
    <w:multiLevelType w:val="hybridMultilevel"/>
    <w:tmpl w:val="9E2C7B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1235BE"/>
    <w:multiLevelType w:val="hybridMultilevel"/>
    <w:tmpl w:val="BD365C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E547D15"/>
    <w:multiLevelType w:val="hybridMultilevel"/>
    <w:tmpl w:val="9692D0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673360"/>
    <w:multiLevelType w:val="hybridMultilevel"/>
    <w:tmpl w:val="54800EAE"/>
    <w:lvl w:ilvl="0" w:tplc="04270001">
      <w:start w:val="1"/>
      <w:numFmt w:val="bullet"/>
      <w:lvlText w:val=""/>
      <w:lvlJc w:val="left"/>
      <w:pPr>
        <w:ind w:left="720" w:hanging="360"/>
      </w:pPr>
      <w:rPr>
        <w:rFonts w:ascii="Symbol" w:hAnsi="Symbol" w:hint="default"/>
      </w:rPr>
    </w:lvl>
    <w:lvl w:ilvl="1" w:tplc="896C8D3E">
      <w:start w:val="3"/>
      <w:numFmt w:val="bullet"/>
      <w:lvlText w:val="-"/>
      <w:lvlJc w:val="left"/>
      <w:pPr>
        <w:tabs>
          <w:tab w:val="num" w:pos="1440"/>
        </w:tabs>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5F7798E"/>
    <w:multiLevelType w:val="hybridMultilevel"/>
    <w:tmpl w:val="38C8DF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EA5119C"/>
    <w:multiLevelType w:val="hybridMultilevel"/>
    <w:tmpl w:val="091CF140"/>
    <w:name w:val="WW8Num293"/>
    <w:lvl w:ilvl="0" w:tplc="4AB0A3F6">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F30892"/>
    <w:multiLevelType w:val="hybridMultilevel"/>
    <w:tmpl w:val="DBACF0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33D06D7"/>
    <w:multiLevelType w:val="hybridMultilevel"/>
    <w:tmpl w:val="3E9EB158"/>
    <w:lvl w:ilvl="0" w:tplc="4DB0BFF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4" w15:restartNumberingAfterBreak="0">
    <w:nsid w:val="5CC71978"/>
    <w:multiLevelType w:val="hybridMultilevel"/>
    <w:tmpl w:val="7D8E41D0"/>
    <w:lvl w:ilvl="0" w:tplc="04270001">
      <w:start w:val="1"/>
      <w:numFmt w:val="bullet"/>
      <w:lvlText w:val=""/>
      <w:lvlJc w:val="left"/>
      <w:pPr>
        <w:tabs>
          <w:tab w:val="num" w:pos="1400"/>
        </w:tabs>
        <w:ind w:left="1400" w:hanging="360"/>
      </w:pPr>
      <w:rPr>
        <w:rFonts w:ascii="Symbol" w:hAnsi="Symbol" w:hint="default"/>
      </w:rPr>
    </w:lvl>
    <w:lvl w:ilvl="1" w:tplc="04270003" w:tentative="1">
      <w:start w:val="1"/>
      <w:numFmt w:val="bullet"/>
      <w:lvlText w:val="o"/>
      <w:lvlJc w:val="left"/>
      <w:pPr>
        <w:tabs>
          <w:tab w:val="num" w:pos="2120"/>
        </w:tabs>
        <w:ind w:left="2120" w:hanging="360"/>
      </w:pPr>
      <w:rPr>
        <w:rFonts w:ascii="Courier New" w:hAnsi="Courier New" w:cs="Courier New" w:hint="default"/>
      </w:rPr>
    </w:lvl>
    <w:lvl w:ilvl="2" w:tplc="04270005" w:tentative="1">
      <w:start w:val="1"/>
      <w:numFmt w:val="bullet"/>
      <w:lvlText w:val=""/>
      <w:lvlJc w:val="left"/>
      <w:pPr>
        <w:tabs>
          <w:tab w:val="num" w:pos="2840"/>
        </w:tabs>
        <w:ind w:left="2840" w:hanging="360"/>
      </w:pPr>
      <w:rPr>
        <w:rFonts w:ascii="Wingdings" w:hAnsi="Wingdings" w:hint="default"/>
      </w:rPr>
    </w:lvl>
    <w:lvl w:ilvl="3" w:tplc="04270001" w:tentative="1">
      <w:start w:val="1"/>
      <w:numFmt w:val="bullet"/>
      <w:lvlText w:val=""/>
      <w:lvlJc w:val="left"/>
      <w:pPr>
        <w:tabs>
          <w:tab w:val="num" w:pos="3560"/>
        </w:tabs>
        <w:ind w:left="3560" w:hanging="360"/>
      </w:pPr>
      <w:rPr>
        <w:rFonts w:ascii="Symbol" w:hAnsi="Symbol" w:hint="default"/>
      </w:rPr>
    </w:lvl>
    <w:lvl w:ilvl="4" w:tplc="04270003" w:tentative="1">
      <w:start w:val="1"/>
      <w:numFmt w:val="bullet"/>
      <w:lvlText w:val="o"/>
      <w:lvlJc w:val="left"/>
      <w:pPr>
        <w:tabs>
          <w:tab w:val="num" w:pos="4280"/>
        </w:tabs>
        <w:ind w:left="4280" w:hanging="360"/>
      </w:pPr>
      <w:rPr>
        <w:rFonts w:ascii="Courier New" w:hAnsi="Courier New" w:cs="Courier New" w:hint="default"/>
      </w:rPr>
    </w:lvl>
    <w:lvl w:ilvl="5" w:tplc="04270005" w:tentative="1">
      <w:start w:val="1"/>
      <w:numFmt w:val="bullet"/>
      <w:lvlText w:val=""/>
      <w:lvlJc w:val="left"/>
      <w:pPr>
        <w:tabs>
          <w:tab w:val="num" w:pos="5000"/>
        </w:tabs>
        <w:ind w:left="5000" w:hanging="360"/>
      </w:pPr>
      <w:rPr>
        <w:rFonts w:ascii="Wingdings" w:hAnsi="Wingdings" w:hint="default"/>
      </w:rPr>
    </w:lvl>
    <w:lvl w:ilvl="6" w:tplc="04270001" w:tentative="1">
      <w:start w:val="1"/>
      <w:numFmt w:val="bullet"/>
      <w:lvlText w:val=""/>
      <w:lvlJc w:val="left"/>
      <w:pPr>
        <w:tabs>
          <w:tab w:val="num" w:pos="5720"/>
        </w:tabs>
        <w:ind w:left="5720" w:hanging="360"/>
      </w:pPr>
      <w:rPr>
        <w:rFonts w:ascii="Symbol" w:hAnsi="Symbol" w:hint="default"/>
      </w:rPr>
    </w:lvl>
    <w:lvl w:ilvl="7" w:tplc="04270003" w:tentative="1">
      <w:start w:val="1"/>
      <w:numFmt w:val="bullet"/>
      <w:lvlText w:val="o"/>
      <w:lvlJc w:val="left"/>
      <w:pPr>
        <w:tabs>
          <w:tab w:val="num" w:pos="6440"/>
        </w:tabs>
        <w:ind w:left="6440" w:hanging="360"/>
      </w:pPr>
      <w:rPr>
        <w:rFonts w:ascii="Courier New" w:hAnsi="Courier New" w:cs="Courier New" w:hint="default"/>
      </w:rPr>
    </w:lvl>
    <w:lvl w:ilvl="8" w:tplc="04270005" w:tentative="1">
      <w:start w:val="1"/>
      <w:numFmt w:val="bullet"/>
      <w:lvlText w:val=""/>
      <w:lvlJc w:val="left"/>
      <w:pPr>
        <w:tabs>
          <w:tab w:val="num" w:pos="7160"/>
        </w:tabs>
        <w:ind w:left="7160" w:hanging="360"/>
      </w:pPr>
      <w:rPr>
        <w:rFonts w:ascii="Wingdings" w:hAnsi="Wingdings" w:hint="default"/>
      </w:rPr>
    </w:lvl>
  </w:abstractNum>
  <w:abstractNum w:abstractNumId="25" w15:restartNumberingAfterBreak="0">
    <w:nsid w:val="60B264FA"/>
    <w:multiLevelType w:val="hybridMultilevel"/>
    <w:tmpl w:val="1C30E2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0CA6E1A"/>
    <w:multiLevelType w:val="hybridMultilevel"/>
    <w:tmpl w:val="B726DF94"/>
    <w:lvl w:ilvl="0" w:tplc="9814E68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7" w15:restartNumberingAfterBreak="0">
    <w:nsid w:val="6326667D"/>
    <w:multiLevelType w:val="hybridMultilevel"/>
    <w:tmpl w:val="8384C2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82801B8"/>
    <w:multiLevelType w:val="hybridMultilevel"/>
    <w:tmpl w:val="244013C4"/>
    <w:lvl w:ilvl="0" w:tplc="3E3CFB30">
      <w:start w:val="1"/>
      <w:numFmt w:val="decimal"/>
      <w:lvlText w:val="%1."/>
      <w:lvlJc w:val="left"/>
      <w:pPr>
        <w:ind w:left="318" w:hanging="360"/>
      </w:pPr>
      <w:rPr>
        <w:rFonts w:hint="default"/>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29" w15:restartNumberingAfterBreak="0">
    <w:nsid w:val="6BE03790"/>
    <w:multiLevelType w:val="multilevel"/>
    <w:tmpl w:val="F6001BF0"/>
    <w:lvl w:ilvl="0">
      <w:start w:val="10"/>
      <w:numFmt w:val="decimal"/>
      <w:pStyle w:val="Pavadinimas1"/>
      <w:lvlText w:val="%1."/>
      <w:lvlJc w:val="left"/>
      <w:pPr>
        <w:tabs>
          <w:tab w:val="num" w:pos="1077"/>
        </w:tabs>
        <w:ind w:left="1077" w:hanging="1077"/>
      </w:pPr>
      <w:rPr>
        <w:rFonts w:hint="default"/>
      </w:rPr>
    </w:lvl>
    <w:lvl w:ilvl="1">
      <w:start w:val="1"/>
      <w:numFmt w:val="decimal"/>
      <w:pStyle w:val="Pavadinimas2"/>
      <w:lvlText w:val="%1.%2"/>
      <w:lvlJc w:val="left"/>
      <w:pPr>
        <w:tabs>
          <w:tab w:val="num" w:pos="1077"/>
        </w:tabs>
        <w:ind w:left="1077" w:hanging="1077"/>
      </w:pPr>
      <w:rPr>
        <w:rFonts w:hint="default"/>
      </w:rPr>
    </w:lvl>
    <w:lvl w:ilvl="2">
      <w:start w:val="1"/>
      <w:numFmt w:val="decimal"/>
      <w:pStyle w:val="Pavadinimas3"/>
      <w:lvlText w:val="%1.%2.%3"/>
      <w:lvlJc w:val="left"/>
      <w:pPr>
        <w:tabs>
          <w:tab w:val="num" w:pos="1077"/>
        </w:tabs>
        <w:ind w:left="1077" w:hanging="1077"/>
      </w:pPr>
      <w:rPr>
        <w:rFonts w:hint="default"/>
      </w:rPr>
    </w:lvl>
    <w:lvl w:ilvl="3">
      <w:start w:val="1"/>
      <w:numFmt w:val="decimal"/>
      <w:pStyle w:val="Pavadinimas4"/>
      <w:lvlText w:val="%1.%2.%3.%4"/>
      <w:lvlJc w:val="left"/>
      <w:pPr>
        <w:tabs>
          <w:tab w:val="num" w:pos="2211"/>
        </w:tabs>
        <w:ind w:left="2211" w:hanging="1134"/>
      </w:pPr>
      <w:rPr>
        <w:rFonts w:hint="default"/>
        <w:b w:val="0"/>
        <w:i w:val="0"/>
      </w:rPr>
    </w:lvl>
    <w:lvl w:ilvl="4">
      <w:start w:val="1"/>
      <w:numFmt w:val="decimal"/>
      <w:lvlText w:val="%1.%2.%3.%4.%5."/>
      <w:lvlJc w:val="left"/>
      <w:pPr>
        <w:tabs>
          <w:tab w:val="num" w:pos="2517"/>
        </w:tabs>
        <w:ind w:left="2211" w:hanging="1134"/>
      </w:pPr>
      <w:rPr>
        <w:rFonts w:hint="default"/>
      </w:rPr>
    </w:lvl>
    <w:lvl w:ilvl="5">
      <w:start w:val="1"/>
      <w:numFmt w:val="decimal"/>
      <w:lvlText w:val="%1.%2.%3.%4.%5.%6"/>
      <w:lvlJc w:val="left"/>
      <w:pPr>
        <w:tabs>
          <w:tab w:val="num" w:pos="2877"/>
        </w:tabs>
        <w:ind w:left="2229" w:hanging="1152"/>
      </w:pPr>
      <w:rPr>
        <w:rFonts w:hint="default"/>
      </w:rPr>
    </w:lvl>
    <w:lvl w:ilvl="6">
      <w:start w:val="1"/>
      <w:numFmt w:val="decimal"/>
      <w:lvlText w:val="%1.%2.%3.%4.%5.%6.%7"/>
      <w:lvlJc w:val="left"/>
      <w:pPr>
        <w:tabs>
          <w:tab w:val="num" w:pos="2373"/>
        </w:tabs>
        <w:ind w:left="2373" w:hanging="1296"/>
      </w:pPr>
      <w:rPr>
        <w:rFonts w:hint="default"/>
      </w:rPr>
    </w:lvl>
    <w:lvl w:ilvl="7">
      <w:start w:val="1"/>
      <w:numFmt w:val="decimal"/>
      <w:lvlText w:val="%1.%2.%3.%4.%5.%6.%7.%8"/>
      <w:lvlJc w:val="left"/>
      <w:pPr>
        <w:tabs>
          <w:tab w:val="num" w:pos="2517"/>
        </w:tabs>
        <w:ind w:left="2517" w:hanging="1440"/>
      </w:pPr>
      <w:rPr>
        <w:rFonts w:hint="default"/>
      </w:rPr>
    </w:lvl>
    <w:lvl w:ilvl="8">
      <w:start w:val="1"/>
      <w:numFmt w:val="decimal"/>
      <w:lvlText w:val="%1.%2.%3.%4.%5.%6.%7.%8.%9"/>
      <w:lvlJc w:val="left"/>
      <w:pPr>
        <w:tabs>
          <w:tab w:val="num" w:pos="2661"/>
        </w:tabs>
        <w:ind w:left="2661" w:hanging="1584"/>
      </w:pPr>
      <w:rPr>
        <w:rFonts w:hint="default"/>
      </w:rPr>
    </w:lvl>
  </w:abstractNum>
  <w:abstractNum w:abstractNumId="30" w15:restartNumberingAfterBreak="0">
    <w:nsid w:val="70A65C6A"/>
    <w:multiLevelType w:val="hybridMultilevel"/>
    <w:tmpl w:val="339C64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20A420F"/>
    <w:multiLevelType w:val="hybridMultilevel"/>
    <w:tmpl w:val="4E42D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4070F0B"/>
    <w:multiLevelType w:val="multilevel"/>
    <w:tmpl w:val="C0B8F284"/>
    <w:lvl w:ilvl="0">
      <w:start w:val="1"/>
      <w:numFmt w:val="decimal"/>
      <w:suff w:val="space"/>
      <w:lvlText w:val="%1."/>
      <w:lvlJc w:val="left"/>
      <w:pPr>
        <w:ind w:left="454" w:hanging="454"/>
      </w:pPr>
      <w:rPr>
        <w:rFonts w:hint="default"/>
      </w:rPr>
    </w:lvl>
    <w:lvl w:ilvl="1">
      <w:start w:val="1"/>
      <w:numFmt w:val="decimal"/>
      <w:isLgl/>
      <w:suff w:val="space"/>
      <w:lvlText w:val="%1.%2."/>
      <w:lvlJc w:val="left"/>
      <w:pPr>
        <w:ind w:left="686" w:hanging="686"/>
      </w:pPr>
      <w:rPr>
        <w:rFonts w:hint="default"/>
      </w:rPr>
    </w:lvl>
    <w:lvl w:ilvl="2">
      <w:start w:val="1"/>
      <w:numFmt w:val="decimal"/>
      <w:isLgl/>
      <w:lvlText w:val="%1.%2.%3."/>
      <w:lvlJc w:val="left"/>
      <w:pPr>
        <w:tabs>
          <w:tab w:val="num" w:pos="68"/>
        </w:tabs>
        <w:ind w:left="635" w:hanging="737"/>
      </w:pPr>
      <w:rPr>
        <w:rFonts w:hint="default"/>
      </w:rPr>
    </w:lvl>
    <w:lvl w:ilvl="3">
      <w:start w:val="1"/>
      <w:numFmt w:val="decimal"/>
      <w:isLgl/>
      <w:lvlText w:val="%1.%2.%3.%4."/>
      <w:lvlJc w:val="left"/>
      <w:pPr>
        <w:tabs>
          <w:tab w:val="num" w:pos="17"/>
        </w:tabs>
        <w:ind w:left="584" w:hanging="737"/>
      </w:pPr>
      <w:rPr>
        <w:rFonts w:hint="default"/>
      </w:rPr>
    </w:lvl>
    <w:lvl w:ilvl="4">
      <w:start w:val="1"/>
      <w:numFmt w:val="decimal"/>
      <w:isLgl/>
      <w:lvlText w:val="%1.%2.%3.%4.%5."/>
      <w:lvlJc w:val="left"/>
      <w:pPr>
        <w:tabs>
          <w:tab w:val="num" w:pos="-34"/>
        </w:tabs>
        <w:ind w:left="533" w:hanging="737"/>
      </w:pPr>
      <w:rPr>
        <w:rFonts w:hint="default"/>
      </w:rPr>
    </w:lvl>
    <w:lvl w:ilvl="5">
      <w:start w:val="1"/>
      <w:numFmt w:val="decimal"/>
      <w:isLgl/>
      <w:lvlText w:val="%1.%2.%3.%4.%5.%6."/>
      <w:lvlJc w:val="left"/>
      <w:pPr>
        <w:tabs>
          <w:tab w:val="num" w:pos="-85"/>
        </w:tabs>
        <w:ind w:left="482" w:hanging="737"/>
      </w:pPr>
      <w:rPr>
        <w:rFonts w:hint="default"/>
      </w:rPr>
    </w:lvl>
    <w:lvl w:ilvl="6">
      <w:start w:val="1"/>
      <w:numFmt w:val="decimal"/>
      <w:isLgl/>
      <w:lvlText w:val="%1.%2.%3.%4.%5.%6.%7."/>
      <w:lvlJc w:val="left"/>
      <w:pPr>
        <w:tabs>
          <w:tab w:val="num" w:pos="-136"/>
        </w:tabs>
        <w:ind w:left="431" w:hanging="737"/>
      </w:pPr>
      <w:rPr>
        <w:rFonts w:hint="default"/>
      </w:rPr>
    </w:lvl>
    <w:lvl w:ilvl="7">
      <w:start w:val="1"/>
      <w:numFmt w:val="decimal"/>
      <w:isLgl/>
      <w:lvlText w:val="%1.%2.%3.%4.%5.%6.%7.%8."/>
      <w:lvlJc w:val="left"/>
      <w:pPr>
        <w:tabs>
          <w:tab w:val="num" w:pos="-187"/>
        </w:tabs>
        <w:ind w:left="380" w:hanging="737"/>
      </w:pPr>
      <w:rPr>
        <w:rFonts w:hint="default"/>
      </w:rPr>
    </w:lvl>
    <w:lvl w:ilvl="8">
      <w:start w:val="1"/>
      <w:numFmt w:val="decimal"/>
      <w:isLgl/>
      <w:lvlText w:val="%1.%2.%3.%4.%5.%6.%7.%8.%9."/>
      <w:lvlJc w:val="left"/>
      <w:pPr>
        <w:tabs>
          <w:tab w:val="num" w:pos="-238"/>
        </w:tabs>
        <w:ind w:left="329" w:hanging="737"/>
      </w:pPr>
      <w:rPr>
        <w:rFonts w:hint="default"/>
      </w:rPr>
    </w:lvl>
  </w:abstractNum>
  <w:abstractNum w:abstractNumId="33" w15:restartNumberingAfterBreak="0">
    <w:nsid w:val="749A7FCF"/>
    <w:multiLevelType w:val="hybridMultilevel"/>
    <w:tmpl w:val="6F20A942"/>
    <w:lvl w:ilvl="0" w:tplc="57E8E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8367079"/>
    <w:multiLevelType w:val="hybridMultilevel"/>
    <w:tmpl w:val="B06CA332"/>
    <w:lvl w:ilvl="0" w:tplc="39307994">
      <w:numFmt w:val="bullet"/>
      <w:lvlText w:val="-"/>
      <w:lvlJc w:val="left"/>
      <w:pPr>
        <w:tabs>
          <w:tab w:val="num" w:pos="1437"/>
        </w:tabs>
        <w:ind w:left="1437" w:hanging="360"/>
      </w:pPr>
      <w:rPr>
        <w:rFonts w:ascii="Arial" w:eastAsia="Times New Roman" w:hAnsi="Arial" w:cs="Arial" w:hint="default"/>
      </w:rPr>
    </w:lvl>
    <w:lvl w:ilvl="1" w:tplc="04270003" w:tentative="1">
      <w:start w:val="1"/>
      <w:numFmt w:val="bullet"/>
      <w:lvlText w:val="o"/>
      <w:lvlJc w:val="left"/>
      <w:pPr>
        <w:tabs>
          <w:tab w:val="num" w:pos="2157"/>
        </w:tabs>
        <w:ind w:left="2157" w:hanging="360"/>
      </w:pPr>
      <w:rPr>
        <w:rFonts w:ascii="Courier New" w:hAnsi="Courier New" w:cs="Courier New" w:hint="default"/>
      </w:rPr>
    </w:lvl>
    <w:lvl w:ilvl="2" w:tplc="04270005" w:tentative="1">
      <w:start w:val="1"/>
      <w:numFmt w:val="bullet"/>
      <w:lvlText w:val=""/>
      <w:lvlJc w:val="left"/>
      <w:pPr>
        <w:tabs>
          <w:tab w:val="num" w:pos="2877"/>
        </w:tabs>
        <w:ind w:left="2877" w:hanging="360"/>
      </w:pPr>
      <w:rPr>
        <w:rFonts w:ascii="Wingdings" w:hAnsi="Wingdings" w:hint="default"/>
      </w:rPr>
    </w:lvl>
    <w:lvl w:ilvl="3" w:tplc="04270001" w:tentative="1">
      <w:start w:val="1"/>
      <w:numFmt w:val="bullet"/>
      <w:lvlText w:val=""/>
      <w:lvlJc w:val="left"/>
      <w:pPr>
        <w:tabs>
          <w:tab w:val="num" w:pos="3597"/>
        </w:tabs>
        <w:ind w:left="3597" w:hanging="360"/>
      </w:pPr>
      <w:rPr>
        <w:rFonts w:ascii="Symbol" w:hAnsi="Symbol" w:hint="default"/>
      </w:rPr>
    </w:lvl>
    <w:lvl w:ilvl="4" w:tplc="04270003" w:tentative="1">
      <w:start w:val="1"/>
      <w:numFmt w:val="bullet"/>
      <w:lvlText w:val="o"/>
      <w:lvlJc w:val="left"/>
      <w:pPr>
        <w:tabs>
          <w:tab w:val="num" w:pos="4317"/>
        </w:tabs>
        <w:ind w:left="4317" w:hanging="360"/>
      </w:pPr>
      <w:rPr>
        <w:rFonts w:ascii="Courier New" w:hAnsi="Courier New" w:cs="Courier New" w:hint="default"/>
      </w:rPr>
    </w:lvl>
    <w:lvl w:ilvl="5" w:tplc="04270005" w:tentative="1">
      <w:start w:val="1"/>
      <w:numFmt w:val="bullet"/>
      <w:lvlText w:val=""/>
      <w:lvlJc w:val="left"/>
      <w:pPr>
        <w:tabs>
          <w:tab w:val="num" w:pos="5037"/>
        </w:tabs>
        <w:ind w:left="5037" w:hanging="360"/>
      </w:pPr>
      <w:rPr>
        <w:rFonts w:ascii="Wingdings" w:hAnsi="Wingdings" w:hint="default"/>
      </w:rPr>
    </w:lvl>
    <w:lvl w:ilvl="6" w:tplc="04270001" w:tentative="1">
      <w:start w:val="1"/>
      <w:numFmt w:val="bullet"/>
      <w:lvlText w:val=""/>
      <w:lvlJc w:val="left"/>
      <w:pPr>
        <w:tabs>
          <w:tab w:val="num" w:pos="5757"/>
        </w:tabs>
        <w:ind w:left="5757" w:hanging="360"/>
      </w:pPr>
      <w:rPr>
        <w:rFonts w:ascii="Symbol" w:hAnsi="Symbol" w:hint="default"/>
      </w:rPr>
    </w:lvl>
    <w:lvl w:ilvl="7" w:tplc="04270003" w:tentative="1">
      <w:start w:val="1"/>
      <w:numFmt w:val="bullet"/>
      <w:lvlText w:val="o"/>
      <w:lvlJc w:val="left"/>
      <w:pPr>
        <w:tabs>
          <w:tab w:val="num" w:pos="6477"/>
        </w:tabs>
        <w:ind w:left="6477" w:hanging="360"/>
      </w:pPr>
      <w:rPr>
        <w:rFonts w:ascii="Courier New" w:hAnsi="Courier New" w:cs="Courier New" w:hint="default"/>
      </w:rPr>
    </w:lvl>
    <w:lvl w:ilvl="8" w:tplc="04270005" w:tentative="1">
      <w:start w:val="1"/>
      <w:numFmt w:val="bullet"/>
      <w:lvlText w:val=""/>
      <w:lvlJc w:val="left"/>
      <w:pPr>
        <w:tabs>
          <w:tab w:val="num" w:pos="7197"/>
        </w:tabs>
        <w:ind w:left="7197" w:hanging="360"/>
      </w:pPr>
      <w:rPr>
        <w:rFonts w:ascii="Wingdings" w:hAnsi="Wingdings" w:hint="default"/>
      </w:rPr>
    </w:lvl>
  </w:abstractNum>
  <w:abstractNum w:abstractNumId="35" w15:restartNumberingAfterBreak="0">
    <w:nsid w:val="7ED46E52"/>
    <w:multiLevelType w:val="multilevel"/>
    <w:tmpl w:val="0AF8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789203">
    <w:abstractNumId w:val="33"/>
  </w:num>
  <w:num w:numId="2" w16cid:durableId="1945307721">
    <w:abstractNumId w:val="9"/>
  </w:num>
  <w:num w:numId="3" w16cid:durableId="1379083221">
    <w:abstractNumId w:val="32"/>
  </w:num>
  <w:num w:numId="4" w16cid:durableId="2052262293">
    <w:abstractNumId w:val="35"/>
  </w:num>
  <w:num w:numId="5" w16cid:durableId="1213539171">
    <w:abstractNumId w:val="29"/>
  </w:num>
  <w:num w:numId="6" w16cid:durableId="2089187156">
    <w:abstractNumId w:val="34"/>
  </w:num>
  <w:num w:numId="7" w16cid:durableId="609700726">
    <w:abstractNumId w:val="19"/>
  </w:num>
  <w:num w:numId="8" w16cid:durableId="1674915999">
    <w:abstractNumId w:val="20"/>
  </w:num>
  <w:num w:numId="9" w16cid:durableId="1278100573">
    <w:abstractNumId w:val="14"/>
  </w:num>
  <w:num w:numId="10" w16cid:durableId="138768677">
    <w:abstractNumId w:val="1"/>
  </w:num>
  <w:num w:numId="11" w16cid:durableId="184368818">
    <w:abstractNumId w:val="24"/>
  </w:num>
  <w:num w:numId="12" w16cid:durableId="1924602400">
    <w:abstractNumId w:val="5"/>
  </w:num>
  <w:num w:numId="13" w16cid:durableId="1347488473">
    <w:abstractNumId w:val="22"/>
  </w:num>
  <w:num w:numId="14" w16cid:durableId="569852819">
    <w:abstractNumId w:val="6"/>
  </w:num>
  <w:num w:numId="15" w16cid:durableId="1737430164">
    <w:abstractNumId w:val="17"/>
  </w:num>
  <w:num w:numId="16" w16cid:durableId="1842701533">
    <w:abstractNumId w:val="13"/>
  </w:num>
  <w:num w:numId="17" w16cid:durableId="808328537">
    <w:abstractNumId w:val="28"/>
  </w:num>
  <w:num w:numId="18" w16cid:durableId="840395205">
    <w:abstractNumId w:val="18"/>
  </w:num>
  <w:num w:numId="19" w16cid:durableId="1933081484">
    <w:abstractNumId w:val="31"/>
  </w:num>
  <w:num w:numId="20" w16cid:durableId="1590263649">
    <w:abstractNumId w:val="15"/>
  </w:num>
  <w:num w:numId="21" w16cid:durableId="1919290798">
    <w:abstractNumId w:val="30"/>
  </w:num>
  <w:num w:numId="22" w16cid:durableId="7948394">
    <w:abstractNumId w:val="8"/>
  </w:num>
  <w:num w:numId="23" w16cid:durableId="1029064404">
    <w:abstractNumId w:val="7"/>
  </w:num>
  <w:num w:numId="24" w16cid:durableId="1388187407">
    <w:abstractNumId w:val="26"/>
  </w:num>
  <w:num w:numId="25" w16cid:durableId="1194735804">
    <w:abstractNumId w:val="11"/>
  </w:num>
  <w:num w:numId="26" w16cid:durableId="1110121537">
    <w:abstractNumId w:val="10"/>
  </w:num>
  <w:num w:numId="27" w16cid:durableId="1000743354">
    <w:abstractNumId w:val="23"/>
  </w:num>
  <w:num w:numId="28" w16cid:durableId="1083914093">
    <w:abstractNumId w:val="25"/>
  </w:num>
  <w:num w:numId="29" w16cid:durableId="1938554964">
    <w:abstractNumId w:val="16"/>
  </w:num>
  <w:num w:numId="30" w16cid:durableId="1519735244">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C30"/>
    <w:rsid w:val="0000391A"/>
    <w:rsid w:val="00006925"/>
    <w:rsid w:val="00006AD5"/>
    <w:rsid w:val="00010798"/>
    <w:rsid w:val="000124A1"/>
    <w:rsid w:val="000143CF"/>
    <w:rsid w:val="0001639B"/>
    <w:rsid w:val="0002006C"/>
    <w:rsid w:val="00020500"/>
    <w:rsid w:val="00022D6C"/>
    <w:rsid w:val="00033FF4"/>
    <w:rsid w:val="00035A01"/>
    <w:rsid w:val="00036AD5"/>
    <w:rsid w:val="00040240"/>
    <w:rsid w:val="000405F0"/>
    <w:rsid w:val="00043632"/>
    <w:rsid w:val="00043991"/>
    <w:rsid w:val="00044F41"/>
    <w:rsid w:val="0004755B"/>
    <w:rsid w:val="000515E5"/>
    <w:rsid w:val="00052935"/>
    <w:rsid w:val="00056207"/>
    <w:rsid w:val="0006466C"/>
    <w:rsid w:val="000648EC"/>
    <w:rsid w:val="000655D6"/>
    <w:rsid w:val="00067EE8"/>
    <w:rsid w:val="00067F9E"/>
    <w:rsid w:val="00075F3E"/>
    <w:rsid w:val="000769D8"/>
    <w:rsid w:val="00076AEF"/>
    <w:rsid w:val="00080E24"/>
    <w:rsid w:val="00082F93"/>
    <w:rsid w:val="00084913"/>
    <w:rsid w:val="00090215"/>
    <w:rsid w:val="00090BF7"/>
    <w:rsid w:val="0009312E"/>
    <w:rsid w:val="000A00D7"/>
    <w:rsid w:val="000A1719"/>
    <w:rsid w:val="000A2C25"/>
    <w:rsid w:val="000A3A96"/>
    <w:rsid w:val="000A608F"/>
    <w:rsid w:val="000B0643"/>
    <w:rsid w:val="000B6129"/>
    <w:rsid w:val="000C07CE"/>
    <w:rsid w:val="000C6353"/>
    <w:rsid w:val="000C6647"/>
    <w:rsid w:val="000D7FC4"/>
    <w:rsid w:val="000E1FD1"/>
    <w:rsid w:val="000E5D35"/>
    <w:rsid w:val="000E7316"/>
    <w:rsid w:val="000F4763"/>
    <w:rsid w:val="000F5FB1"/>
    <w:rsid w:val="000F7029"/>
    <w:rsid w:val="000F78FA"/>
    <w:rsid w:val="000F7A3C"/>
    <w:rsid w:val="00101778"/>
    <w:rsid w:val="0011290D"/>
    <w:rsid w:val="00112EE3"/>
    <w:rsid w:val="0011339A"/>
    <w:rsid w:val="001145E2"/>
    <w:rsid w:val="001203FB"/>
    <w:rsid w:val="00125730"/>
    <w:rsid w:val="00125D10"/>
    <w:rsid w:val="00126FEC"/>
    <w:rsid w:val="00130BB2"/>
    <w:rsid w:val="00132A12"/>
    <w:rsid w:val="00135699"/>
    <w:rsid w:val="00135F31"/>
    <w:rsid w:val="00136D94"/>
    <w:rsid w:val="0013749D"/>
    <w:rsid w:val="00137ED0"/>
    <w:rsid w:val="00142484"/>
    <w:rsid w:val="00142B57"/>
    <w:rsid w:val="00142F72"/>
    <w:rsid w:val="001444CF"/>
    <w:rsid w:val="00145E21"/>
    <w:rsid w:val="00146297"/>
    <w:rsid w:val="001466D2"/>
    <w:rsid w:val="00147B4B"/>
    <w:rsid w:val="00147DF7"/>
    <w:rsid w:val="00153A08"/>
    <w:rsid w:val="00154D95"/>
    <w:rsid w:val="00165B96"/>
    <w:rsid w:val="00165BD9"/>
    <w:rsid w:val="0017131C"/>
    <w:rsid w:val="00173B46"/>
    <w:rsid w:val="001828EB"/>
    <w:rsid w:val="001857C2"/>
    <w:rsid w:val="00190E02"/>
    <w:rsid w:val="001929AB"/>
    <w:rsid w:val="001B10AF"/>
    <w:rsid w:val="001C156A"/>
    <w:rsid w:val="001C2F1F"/>
    <w:rsid w:val="001C346F"/>
    <w:rsid w:val="001C3D2E"/>
    <w:rsid w:val="001C7A53"/>
    <w:rsid w:val="001C7EAF"/>
    <w:rsid w:val="001D0499"/>
    <w:rsid w:val="001D06AA"/>
    <w:rsid w:val="001D3CED"/>
    <w:rsid w:val="001D3E31"/>
    <w:rsid w:val="001D5C70"/>
    <w:rsid w:val="001D7F61"/>
    <w:rsid w:val="001E11EA"/>
    <w:rsid w:val="001E12CD"/>
    <w:rsid w:val="001E2208"/>
    <w:rsid w:val="001E32F2"/>
    <w:rsid w:val="001E59F5"/>
    <w:rsid w:val="001F28B7"/>
    <w:rsid w:val="001F58AC"/>
    <w:rsid w:val="00200C0C"/>
    <w:rsid w:val="00203D6C"/>
    <w:rsid w:val="00204029"/>
    <w:rsid w:val="00207069"/>
    <w:rsid w:val="0021153D"/>
    <w:rsid w:val="00211B0C"/>
    <w:rsid w:val="002162C3"/>
    <w:rsid w:val="00217EC5"/>
    <w:rsid w:val="00224EE0"/>
    <w:rsid w:val="00226025"/>
    <w:rsid w:val="0022618C"/>
    <w:rsid w:val="00226BDB"/>
    <w:rsid w:val="00226D58"/>
    <w:rsid w:val="0022737C"/>
    <w:rsid w:val="002309D6"/>
    <w:rsid w:val="00230DA5"/>
    <w:rsid w:val="0023119B"/>
    <w:rsid w:val="0023186C"/>
    <w:rsid w:val="00232BA6"/>
    <w:rsid w:val="00233463"/>
    <w:rsid w:val="002379AD"/>
    <w:rsid w:val="002405FF"/>
    <w:rsid w:val="00244DC0"/>
    <w:rsid w:val="002509A8"/>
    <w:rsid w:val="00251BFC"/>
    <w:rsid w:val="00252823"/>
    <w:rsid w:val="00255514"/>
    <w:rsid w:val="00255E54"/>
    <w:rsid w:val="00257FC1"/>
    <w:rsid w:val="002639BA"/>
    <w:rsid w:val="00267F09"/>
    <w:rsid w:val="002747DD"/>
    <w:rsid w:val="00274A36"/>
    <w:rsid w:val="00274F82"/>
    <w:rsid w:val="00276645"/>
    <w:rsid w:val="00277A5C"/>
    <w:rsid w:val="00280967"/>
    <w:rsid w:val="00281955"/>
    <w:rsid w:val="00284728"/>
    <w:rsid w:val="0028560D"/>
    <w:rsid w:val="002865D0"/>
    <w:rsid w:val="00291BB0"/>
    <w:rsid w:val="00292847"/>
    <w:rsid w:val="00295E8B"/>
    <w:rsid w:val="002A101F"/>
    <w:rsid w:val="002A5089"/>
    <w:rsid w:val="002B1514"/>
    <w:rsid w:val="002B1FA6"/>
    <w:rsid w:val="002B52E2"/>
    <w:rsid w:val="002B7AA1"/>
    <w:rsid w:val="002C0692"/>
    <w:rsid w:val="002C7BC4"/>
    <w:rsid w:val="002D023F"/>
    <w:rsid w:val="002D2439"/>
    <w:rsid w:val="002D4F50"/>
    <w:rsid w:val="002D518D"/>
    <w:rsid w:val="002D5ECD"/>
    <w:rsid w:val="002E44A4"/>
    <w:rsid w:val="002E68AF"/>
    <w:rsid w:val="002F07F0"/>
    <w:rsid w:val="002F1A17"/>
    <w:rsid w:val="002F3C00"/>
    <w:rsid w:val="002F3C98"/>
    <w:rsid w:val="002F5749"/>
    <w:rsid w:val="003035F7"/>
    <w:rsid w:val="0030425C"/>
    <w:rsid w:val="00307A1D"/>
    <w:rsid w:val="003104E0"/>
    <w:rsid w:val="00310C06"/>
    <w:rsid w:val="00312F41"/>
    <w:rsid w:val="00322894"/>
    <w:rsid w:val="00324AB1"/>
    <w:rsid w:val="00324FCB"/>
    <w:rsid w:val="00325184"/>
    <w:rsid w:val="00330829"/>
    <w:rsid w:val="00331202"/>
    <w:rsid w:val="003315AA"/>
    <w:rsid w:val="003367E4"/>
    <w:rsid w:val="00340298"/>
    <w:rsid w:val="0034043A"/>
    <w:rsid w:val="00345A8F"/>
    <w:rsid w:val="00351DC3"/>
    <w:rsid w:val="003527EC"/>
    <w:rsid w:val="00353B8E"/>
    <w:rsid w:val="00356B50"/>
    <w:rsid w:val="00357329"/>
    <w:rsid w:val="003627D1"/>
    <w:rsid w:val="00364293"/>
    <w:rsid w:val="00366E8B"/>
    <w:rsid w:val="003672D1"/>
    <w:rsid w:val="003726C2"/>
    <w:rsid w:val="00372D71"/>
    <w:rsid w:val="0037483F"/>
    <w:rsid w:val="003760D8"/>
    <w:rsid w:val="003857FD"/>
    <w:rsid w:val="00387A4A"/>
    <w:rsid w:val="0039320A"/>
    <w:rsid w:val="003936A7"/>
    <w:rsid w:val="003940F6"/>
    <w:rsid w:val="00394911"/>
    <w:rsid w:val="00395184"/>
    <w:rsid w:val="00396012"/>
    <w:rsid w:val="003969FC"/>
    <w:rsid w:val="00396CFB"/>
    <w:rsid w:val="003A0BB6"/>
    <w:rsid w:val="003A1C51"/>
    <w:rsid w:val="003A554C"/>
    <w:rsid w:val="003B2CFE"/>
    <w:rsid w:val="003B2E86"/>
    <w:rsid w:val="003B30F9"/>
    <w:rsid w:val="003B3E30"/>
    <w:rsid w:val="003B4DA9"/>
    <w:rsid w:val="003B7F4D"/>
    <w:rsid w:val="003C077A"/>
    <w:rsid w:val="003C3733"/>
    <w:rsid w:val="003C7A9A"/>
    <w:rsid w:val="003D4F18"/>
    <w:rsid w:val="003D6576"/>
    <w:rsid w:val="003D7952"/>
    <w:rsid w:val="003E29EE"/>
    <w:rsid w:val="003E3E01"/>
    <w:rsid w:val="003E58B4"/>
    <w:rsid w:val="003E59BD"/>
    <w:rsid w:val="003E649F"/>
    <w:rsid w:val="003F1206"/>
    <w:rsid w:val="003F1634"/>
    <w:rsid w:val="003F1DE9"/>
    <w:rsid w:val="003F2B9B"/>
    <w:rsid w:val="003F78AD"/>
    <w:rsid w:val="004170F3"/>
    <w:rsid w:val="00420EC7"/>
    <w:rsid w:val="00421F08"/>
    <w:rsid w:val="00424CC6"/>
    <w:rsid w:val="00427CF9"/>
    <w:rsid w:val="0043041E"/>
    <w:rsid w:val="00430C49"/>
    <w:rsid w:val="00440110"/>
    <w:rsid w:val="004432EA"/>
    <w:rsid w:val="004441CB"/>
    <w:rsid w:val="004443D4"/>
    <w:rsid w:val="00446DBE"/>
    <w:rsid w:val="00447E44"/>
    <w:rsid w:val="0045323E"/>
    <w:rsid w:val="004535D0"/>
    <w:rsid w:val="004535FC"/>
    <w:rsid w:val="004551F3"/>
    <w:rsid w:val="004552ED"/>
    <w:rsid w:val="00461458"/>
    <w:rsid w:val="004646F5"/>
    <w:rsid w:val="00465758"/>
    <w:rsid w:val="004666A6"/>
    <w:rsid w:val="00471923"/>
    <w:rsid w:val="0047473C"/>
    <w:rsid w:val="0047609C"/>
    <w:rsid w:val="004772A3"/>
    <w:rsid w:val="004808E4"/>
    <w:rsid w:val="00480916"/>
    <w:rsid w:val="00481047"/>
    <w:rsid w:val="00481475"/>
    <w:rsid w:val="00483DAD"/>
    <w:rsid w:val="00485E0C"/>
    <w:rsid w:val="0048770C"/>
    <w:rsid w:val="00496E3F"/>
    <w:rsid w:val="004A1D4E"/>
    <w:rsid w:val="004A2D5B"/>
    <w:rsid w:val="004A4217"/>
    <w:rsid w:val="004B4AD1"/>
    <w:rsid w:val="004B7B78"/>
    <w:rsid w:val="004C0F96"/>
    <w:rsid w:val="004C1FAE"/>
    <w:rsid w:val="004C2410"/>
    <w:rsid w:val="004C49D0"/>
    <w:rsid w:val="004C7549"/>
    <w:rsid w:val="004D24DE"/>
    <w:rsid w:val="004D2CE1"/>
    <w:rsid w:val="004D6867"/>
    <w:rsid w:val="004E4F11"/>
    <w:rsid w:val="004E51FB"/>
    <w:rsid w:val="004E5718"/>
    <w:rsid w:val="004E6086"/>
    <w:rsid w:val="004E60D3"/>
    <w:rsid w:val="004E64C6"/>
    <w:rsid w:val="004F484B"/>
    <w:rsid w:val="00510A8B"/>
    <w:rsid w:val="005151FE"/>
    <w:rsid w:val="005221AE"/>
    <w:rsid w:val="00522DE9"/>
    <w:rsid w:val="00525658"/>
    <w:rsid w:val="005268DD"/>
    <w:rsid w:val="005358D0"/>
    <w:rsid w:val="0053711C"/>
    <w:rsid w:val="00541786"/>
    <w:rsid w:val="0054383B"/>
    <w:rsid w:val="00545FF5"/>
    <w:rsid w:val="00550360"/>
    <w:rsid w:val="0055166A"/>
    <w:rsid w:val="00551E90"/>
    <w:rsid w:val="00553A5B"/>
    <w:rsid w:val="00553FA2"/>
    <w:rsid w:val="00554609"/>
    <w:rsid w:val="00555B78"/>
    <w:rsid w:val="00556760"/>
    <w:rsid w:val="00560E48"/>
    <w:rsid w:val="00564420"/>
    <w:rsid w:val="00564768"/>
    <w:rsid w:val="00564807"/>
    <w:rsid w:val="00565292"/>
    <w:rsid w:val="00571621"/>
    <w:rsid w:val="005718BD"/>
    <w:rsid w:val="005725EF"/>
    <w:rsid w:val="005736BA"/>
    <w:rsid w:val="00581777"/>
    <w:rsid w:val="00590DD6"/>
    <w:rsid w:val="00592193"/>
    <w:rsid w:val="005934D8"/>
    <w:rsid w:val="005938B7"/>
    <w:rsid w:val="005942A1"/>
    <w:rsid w:val="00594B4C"/>
    <w:rsid w:val="005955CD"/>
    <w:rsid w:val="00595D06"/>
    <w:rsid w:val="005979C3"/>
    <w:rsid w:val="00597F85"/>
    <w:rsid w:val="005A0B82"/>
    <w:rsid w:val="005A0DEE"/>
    <w:rsid w:val="005A16CC"/>
    <w:rsid w:val="005A3072"/>
    <w:rsid w:val="005A6516"/>
    <w:rsid w:val="005B2F05"/>
    <w:rsid w:val="005B552B"/>
    <w:rsid w:val="005B6A7B"/>
    <w:rsid w:val="005C0408"/>
    <w:rsid w:val="005C6C60"/>
    <w:rsid w:val="005C728E"/>
    <w:rsid w:val="005D0B92"/>
    <w:rsid w:val="005D16DC"/>
    <w:rsid w:val="005D7840"/>
    <w:rsid w:val="005E6291"/>
    <w:rsid w:val="005E6476"/>
    <w:rsid w:val="005F08A7"/>
    <w:rsid w:val="005F1427"/>
    <w:rsid w:val="005F21AA"/>
    <w:rsid w:val="005F2AE5"/>
    <w:rsid w:val="005F2ED3"/>
    <w:rsid w:val="005F33C3"/>
    <w:rsid w:val="005F3CEA"/>
    <w:rsid w:val="0060709C"/>
    <w:rsid w:val="00607522"/>
    <w:rsid w:val="006077FE"/>
    <w:rsid w:val="006100D1"/>
    <w:rsid w:val="00612A1E"/>
    <w:rsid w:val="00612F37"/>
    <w:rsid w:val="00615318"/>
    <w:rsid w:val="00616092"/>
    <w:rsid w:val="00623E8F"/>
    <w:rsid w:val="00627825"/>
    <w:rsid w:val="00632DD9"/>
    <w:rsid w:val="00634110"/>
    <w:rsid w:val="00637C30"/>
    <w:rsid w:val="00642A5B"/>
    <w:rsid w:val="0064394A"/>
    <w:rsid w:val="00646ADA"/>
    <w:rsid w:val="0064770D"/>
    <w:rsid w:val="006521E3"/>
    <w:rsid w:val="00655CBA"/>
    <w:rsid w:val="0065647B"/>
    <w:rsid w:val="00656AC8"/>
    <w:rsid w:val="00664326"/>
    <w:rsid w:val="00664A2A"/>
    <w:rsid w:val="00666726"/>
    <w:rsid w:val="0067207E"/>
    <w:rsid w:val="00674CF3"/>
    <w:rsid w:val="00677AD4"/>
    <w:rsid w:val="0068669A"/>
    <w:rsid w:val="00686752"/>
    <w:rsid w:val="006872AA"/>
    <w:rsid w:val="00687891"/>
    <w:rsid w:val="006918BC"/>
    <w:rsid w:val="00691E34"/>
    <w:rsid w:val="006960D1"/>
    <w:rsid w:val="006A6207"/>
    <w:rsid w:val="006B1D27"/>
    <w:rsid w:val="006B5CDF"/>
    <w:rsid w:val="006B7EEA"/>
    <w:rsid w:val="006B7FB3"/>
    <w:rsid w:val="006C1DAA"/>
    <w:rsid w:val="006C305D"/>
    <w:rsid w:val="006C4326"/>
    <w:rsid w:val="006D00D1"/>
    <w:rsid w:val="006D16C5"/>
    <w:rsid w:val="006D1D62"/>
    <w:rsid w:val="006D3BD0"/>
    <w:rsid w:val="006D5960"/>
    <w:rsid w:val="006E10EB"/>
    <w:rsid w:val="006E1D02"/>
    <w:rsid w:val="006E54B0"/>
    <w:rsid w:val="006E57A5"/>
    <w:rsid w:val="006E7E33"/>
    <w:rsid w:val="006F1DFC"/>
    <w:rsid w:val="006F337D"/>
    <w:rsid w:val="006F5D63"/>
    <w:rsid w:val="006F5E92"/>
    <w:rsid w:val="006F5F28"/>
    <w:rsid w:val="007007E0"/>
    <w:rsid w:val="0070083A"/>
    <w:rsid w:val="0070391A"/>
    <w:rsid w:val="00706FB3"/>
    <w:rsid w:val="00711300"/>
    <w:rsid w:val="00712FF0"/>
    <w:rsid w:val="007134F9"/>
    <w:rsid w:val="00723751"/>
    <w:rsid w:val="00725517"/>
    <w:rsid w:val="00726405"/>
    <w:rsid w:val="0072705B"/>
    <w:rsid w:val="00727D8F"/>
    <w:rsid w:val="00731AD7"/>
    <w:rsid w:val="00741AC2"/>
    <w:rsid w:val="00742869"/>
    <w:rsid w:val="007434CD"/>
    <w:rsid w:val="00743627"/>
    <w:rsid w:val="00751DE4"/>
    <w:rsid w:val="00754FCF"/>
    <w:rsid w:val="00756678"/>
    <w:rsid w:val="00757A11"/>
    <w:rsid w:val="0076037A"/>
    <w:rsid w:val="00762C74"/>
    <w:rsid w:val="007671EB"/>
    <w:rsid w:val="00773198"/>
    <w:rsid w:val="00776762"/>
    <w:rsid w:val="007774BD"/>
    <w:rsid w:val="007808E0"/>
    <w:rsid w:val="00780B5B"/>
    <w:rsid w:val="0078267B"/>
    <w:rsid w:val="007826F7"/>
    <w:rsid w:val="00782BB2"/>
    <w:rsid w:val="0078733F"/>
    <w:rsid w:val="00791195"/>
    <w:rsid w:val="007925A3"/>
    <w:rsid w:val="0079285C"/>
    <w:rsid w:val="00793602"/>
    <w:rsid w:val="007978E6"/>
    <w:rsid w:val="007A0170"/>
    <w:rsid w:val="007A23C3"/>
    <w:rsid w:val="007A2E26"/>
    <w:rsid w:val="007A4021"/>
    <w:rsid w:val="007A45EF"/>
    <w:rsid w:val="007A572A"/>
    <w:rsid w:val="007B3214"/>
    <w:rsid w:val="007B49CC"/>
    <w:rsid w:val="007B6B3C"/>
    <w:rsid w:val="007C463F"/>
    <w:rsid w:val="007C5BA1"/>
    <w:rsid w:val="007C77B5"/>
    <w:rsid w:val="007D3A03"/>
    <w:rsid w:val="007D4D38"/>
    <w:rsid w:val="007D5046"/>
    <w:rsid w:val="007D5C70"/>
    <w:rsid w:val="007D605E"/>
    <w:rsid w:val="007D66BB"/>
    <w:rsid w:val="007D7B87"/>
    <w:rsid w:val="007E06E1"/>
    <w:rsid w:val="007E0F0E"/>
    <w:rsid w:val="007E3B1B"/>
    <w:rsid w:val="007E42EB"/>
    <w:rsid w:val="007E46D9"/>
    <w:rsid w:val="007E5E67"/>
    <w:rsid w:val="007E7BC8"/>
    <w:rsid w:val="007F0C8A"/>
    <w:rsid w:val="007F4328"/>
    <w:rsid w:val="007F53B8"/>
    <w:rsid w:val="007F5C73"/>
    <w:rsid w:val="007F60C9"/>
    <w:rsid w:val="007F6FF5"/>
    <w:rsid w:val="00800658"/>
    <w:rsid w:val="00800ABA"/>
    <w:rsid w:val="00804012"/>
    <w:rsid w:val="00807C35"/>
    <w:rsid w:val="00811894"/>
    <w:rsid w:val="0081232B"/>
    <w:rsid w:val="00813ADD"/>
    <w:rsid w:val="00815490"/>
    <w:rsid w:val="00816769"/>
    <w:rsid w:val="00817F2A"/>
    <w:rsid w:val="008237A2"/>
    <w:rsid w:val="0082393A"/>
    <w:rsid w:val="00824DB0"/>
    <w:rsid w:val="00831F5B"/>
    <w:rsid w:val="008345E4"/>
    <w:rsid w:val="00834BDA"/>
    <w:rsid w:val="00835BD9"/>
    <w:rsid w:val="0084146C"/>
    <w:rsid w:val="00843654"/>
    <w:rsid w:val="00844158"/>
    <w:rsid w:val="00846A41"/>
    <w:rsid w:val="00847A46"/>
    <w:rsid w:val="008505F1"/>
    <w:rsid w:val="00852614"/>
    <w:rsid w:val="008569E9"/>
    <w:rsid w:val="00856DA8"/>
    <w:rsid w:val="00857C87"/>
    <w:rsid w:val="00861E0D"/>
    <w:rsid w:val="008639B0"/>
    <w:rsid w:val="0086579A"/>
    <w:rsid w:val="0086642A"/>
    <w:rsid w:val="0087021E"/>
    <w:rsid w:val="00870729"/>
    <w:rsid w:val="008733A9"/>
    <w:rsid w:val="00873EFA"/>
    <w:rsid w:val="00875051"/>
    <w:rsid w:val="008750EC"/>
    <w:rsid w:val="00875703"/>
    <w:rsid w:val="008761D5"/>
    <w:rsid w:val="00876EBD"/>
    <w:rsid w:val="00883B3B"/>
    <w:rsid w:val="00883CC6"/>
    <w:rsid w:val="00891555"/>
    <w:rsid w:val="0089352D"/>
    <w:rsid w:val="008939F2"/>
    <w:rsid w:val="008957BA"/>
    <w:rsid w:val="00895FBB"/>
    <w:rsid w:val="00896E86"/>
    <w:rsid w:val="008A1150"/>
    <w:rsid w:val="008A2114"/>
    <w:rsid w:val="008A3F34"/>
    <w:rsid w:val="008A4692"/>
    <w:rsid w:val="008A7BCB"/>
    <w:rsid w:val="008B28F5"/>
    <w:rsid w:val="008B2D41"/>
    <w:rsid w:val="008B2E1F"/>
    <w:rsid w:val="008B7964"/>
    <w:rsid w:val="008C00D6"/>
    <w:rsid w:val="008C13A5"/>
    <w:rsid w:val="008C3BA9"/>
    <w:rsid w:val="008C3CE2"/>
    <w:rsid w:val="008C43BD"/>
    <w:rsid w:val="008C5962"/>
    <w:rsid w:val="008C5DFF"/>
    <w:rsid w:val="008C73EF"/>
    <w:rsid w:val="008C78AD"/>
    <w:rsid w:val="008D0173"/>
    <w:rsid w:val="008D2621"/>
    <w:rsid w:val="008D3A96"/>
    <w:rsid w:val="008D441C"/>
    <w:rsid w:val="008D4C02"/>
    <w:rsid w:val="008D65BB"/>
    <w:rsid w:val="008E08B5"/>
    <w:rsid w:val="008E09D5"/>
    <w:rsid w:val="008E18CA"/>
    <w:rsid w:val="008E3997"/>
    <w:rsid w:val="008E5093"/>
    <w:rsid w:val="008F2478"/>
    <w:rsid w:val="008F4D09"/>
    <w:rsid w:val="008F770A"/>
    <w:rsid w:val="008F7997"/>
    <w:rsid w:val="009002ED"/>
    <w:rsid w:val="0090187D"/>
    <w:rsid w:val="009018AF"/>
    <w:rsid w:val="0091132B"/>
    <w:rsid w:val="00911AFB"/>
    <w:rsid w:val="00912BEF"/>
    <w:rsid w:val="00914A2F"/>
    <w:rsid w:val="00914CDE"/>
    <w:rsid w:val="00923847"/>
    <w:rsid w:val="00924949"/>
    <w:rsid w:val="00925953"/>
    <w:rsid w:val="00926D0F"/>
    <w:rsid w:val="00933A25"/>
    <w:rsid w:val="0093594B"/>
    <w:rsid w:val="00940DA1"/>
    <w:rsid w:val="009442B5"/>
    <w:rsid w:val="0094533D"/>
    <w:rsid w:val="00946595"/>
    <w:rsid w:val="00947722"/>
    <w:rsid w:val="00947815"/>
    <w:rsid w:val="00950224"/>
    <w:rsid w:val="00950DF5"/>
    <w:rsid w:val="00952DB6"/>
    <w:rsid w:val="00953203"/>
    <w:rsid w:val="00954061"/>
    <w:rsid w:val="00956133"/>
    <w:rsid w:val="00956CDB"/>
    <w:rsid w:val="00956DA5"/>
    <w:rsid w:val="00960CF9"/>
    <w:rsid w:val="0096117C"/>
    <w:rsid w:val="009611A7"/>
    <w:rsid w:val="009611F5"/>
    <w:rsid w:val="009612C6"/>
    <w:rsid w:val="00963E67"/>
    <w:rsid w:val="00966C42"/>
    <w:rsid w:val="009713D8"/>
    <w:rsid w:val="00971BAE"/>
    <w:rsid w:val="009756A8"/>
    <w:rsid w:val="009776EF"/>
    <w:rsid w:val="0098084D"/>
    <w:rsid w:val="009809B0"/>
    <w:rsid w:val="0098193E"/>
    <w:rsid w:val="0098652C"/>
    <w:rsid w:val="00986EDE"/>
    <w:rsid w:val="00991AB4"/>
    <w:rsid w:val="00991E15"/>
    <w:rsid w:val="00994755"/>
    <w:rsid w:val="009959EB"/>
    <w:rsid w:val="00997A74"/>
    <w:rsid w:val="009A1216"/>
    <w:rsid w:val="009A2AF1"/>
    <w:rsid w:val="009A6EC0"/>
    <w:rsid w:val="009B164D"/>
    <w:rsid w:val="009B16BD"/>
    <w:rsid w:val="009B19AA"/>
    <w:rsid w:val="009B348C"/>
    <w:rsid w:val="009B34FC"/>
    <w:rsid w:val="009B4660"/>
    <w:rsid w:val="009B5C53"/>
    <w:rsid w:val="009C1370"/>
    <w:rsid w:val="009C2204"/>
    <w:rsid w:val="009C748B"/>
    <w:rsid w:val="009D03BA"/>
    <w:rsid w:val="009D3DA9"/>
    <w:rsid w:val="009E0128"/>
    <w:rsid w:val="009E1137"/>
    <w:rsid w:val="009E4058"/>
    <w:rsid w:val="009E48FD"/>
    <w:rsid w:val="009E5DFB"/>
    <w:rsid w:val="009E62F1"/>
    <w:rsid w:val="009E6868"/>
    <w:rsid w:val="009F0537"/>
    <w:rsid w:val="009F5455"/>
    <w:rsid w:val="009F6B47"/>
    <w:rsid w:val="00A009A0"/>
    <w:rsid w:val="00A00A45"/>
    <w:rsid w:val="00A07505"/>
    <w:rsid w:val="00A1412F"/>
    <w:rsid w:val="00A14BB9"/>
    <w:rsid w:val="00A14FEF"/>
    <w:rsid w:val="00A16380"/>
    <w:rsid w:val="00A170CA"/>
    <w:rsid w:val="00A17196"/>
    <w:rsid w:val="00A2008D"/>
    <w:rsid w:val="00A232A2"/>
    <w:rsid w:val="00A249D9"/>
    <w:rsid w:val="00A26621"/>
    <w:rsid w:val="00A30DBC"/>
    <w:rsid w:val="00A3210D"/>
    <w:rsid w:val="00A3249F"/>
    <w:rsid w:val="00A3543E"/>
    <w:rsid w:val="00A360ED"/>
    <w:rsid w:val="00A409DD"/>
    <w:rsid w:val="00A42341"/>
    <w:rsid w:val="00A4340F"/>
    <w:rsid w:val="00A46D6A"/>
    <w:rsid w:val="00A479D7"/>
    <w:rsid w:val="00A51607"/>
    <w:rsid w:val="00A52572"/>
    <w:rsid w:val="00A52BD7"/>
    <w:rsid w:val="00A53F0B"/>
    <w:rsid w:val="00A540B2"/>
    <w:rsid w:val="00A564D3"/>
    <w:rsid w:val="00A62D51"/>
    <w:rsid w:val="00A66982"/>
    <w:rsid w:val="00A66A2C"/>
    <w:rsid w:val="00A719D3"/>
    <w:rsid w:val="00A72E5C"/>
    <w:rsid w:val="00A75BBF"/>
    <w:rsid w:val="00A81E59"/>
    <w:rsid w:val="00A84EE1"/>
    <w:rsid w:val="00A866C9"/>
    <w:rsid w:val="00A92065"/>
    <w:rsid w:val="00A936BE"/>
    <w:rsid w:val="00A94DD8"/>
    <w:rsid w:val="00A9790C"/>
    <w:rsid w:val="00AA31E8"/>
    <w:rsid w:val="00AA553E"/>
    <w:rsid w:val="00AA6459"/>
    <w:rsid w:val="00AA6652"/>
    <w:rsid w:val="00AB0132"/>
    <w:rsid w:val="00AB1D21"/>
    <w:rsid w:val="00AB1E32"/>
    <w:rsid w:val="00AB2C8E"/>
    <w:rsid w:val="00AB3F74"/>
    <w:rsid w:val="00AB6397"/>
    <w:rsid w:val="00AB6FA7"/>
    <w:rsid w:val="00AC0114"/>
    <w:rsid w:val="00AC016D"/>
    <w:rsid w:val="00AC05A6"/>
    <w:rsid w:val="00AC1A7B"/>
    <w:rsid w:val="00AC4FC6"/>
    <w:rsid w:val="00AC7C56"/>
    <w:rsid w:val="00AD309C"/>
    <w:rsid w:val="00AD75F5"/>
    <w:rsid w:val="00AE0028"/>
    <w:rsid w:val="00AE1E08"/>
    <w:rsid w:val="00AE24FA"/>
    <w:rsid w:val="00AE340C"/>
    <w:rsid w:val="00AE4255"/>
    <w:rsid w:val="00AE6B59"/>
    <w:rsid w:val="00AE768D"/>
    <w:rsid w:val="00AE7DA4"/>
    <w:rsid w:val="00AF02F3"/>
    <w:rsid w:val="00AF15CE"/>
    <w:rsid w:val="00AF1B11"/>
    <w:rsid w:val="00AF3A4C"/>
    <w:rsid w:val="00AF599D"/>
    <w:rsid w:val="00AF63FE"/>
    <w:rsid w:val="00AF7DCD"/>
    <w:rsid w:val="00B02F47"/>
    <w:rsid w:val="00B0315F"/>
    <w:rsid w:val="00B047F0"/>
    <w:rsid w:val="00B066B5"/>
    <w:rsid w:val="00B12229"/>
    <w:rsid w:val="00B14134"/>
    <w:rsid w:val="00B161B8"/>
    <w:rsid w:val="00B17B4C"/>
    <w:rsid w:val="00B20422"/>
    <w:rsid w:val="00B21C04"/>
    <w:rsid w:val="00B25766"/>
    <w:rsid w:val="00B264B2"/>
    <w:rsid w:val="00B266DE"/>
    <w:rsid w:val="00B267C7"/>
    <w:rsid w:val="00B26FA8"/>
    <w:rsid w:val="00B33544"/>
    <w:rsid w:val="00B3725D"/>
    <w:rsid w:val="00B40477"/>
    <w:rsid w:val="00B40A26"/>
    <w:rsid w:val="00B4281F"/>
    <w:rsid w:val="00B50370"/>
    <w:rsid w:val="00B5101A"/>
    <w:rsid w:val="00B53CDC"/>
    <w:rsid w:val="00B575B3"/>
    <w:rsid w:val="00B628C3"/>
    <w:rsid w:val="00B66B53"/>
    <w:rsid w:val="00B72D25"/>
    <w:rsid w:val="00B76E51"/>
    <w:rsid w:val="00B813EC"/>
    <w:rsid w:val="00B82487"/>
    <w:rsid w:val="00B83125"/>
    <w:rsid w:val="00B83716"/>
    <w:rsid w:val="00B83FFB"/>
    <w:rsid w:val="00B84F59"/>
    <w:rsid w:val="00B85DB1"/>
    <w:rsid w:val="00B8715D"/>
    <w:rsid w:val="00B8732D"/>
    <w:rsid w:val="00B87EAE"/>
    <w:rsid w:val="00B92B75"/>
    <w:rsid w:val="00B92DAF"/>
    <w:rsid w:val="00B96BEB"/>
    <w:rsid w:val="00BA2243"/>
    <w:rsid w:val="00BA349F"/>
    <w:rsid w:val="00BB00B2"/>
    <w:rsid w:val="00BB0A42"/>
    <w:rsid w:val="00BB1993"/>
    <w:rsid w:val="00BB2094"/>
    <w:rsid w:val="00BB6902"/>
    <w:rsid w:val="00BB7F96"/>
    <w:rsid w:val="00BC177B"/>
    <w:rsid w:val="00BC49B8"/>
    <w:rsid w:val="00BC60C1"/>
    <w:rsid w:val="00BD08BC"/>
    <w:rsid w:val="00BD402A"/>
    <w:rsid w:val="00BD4F7C"/>
    <w:rsid w:val="00BE266D"/>
    <w:rsid w:val="00BE499F"/>
    <w:rsid w:val="00BE5D96"/>
    <w:rsid w:val="00BE5F2C"/>
    <w:rsid w:val="00BF24F7"/>
    <w:rsid w:val="00BF70AC"/>
    <w:rsid w:val="00C00422"/>
    <w:rsid w:val="00C04BCB"/>
    <w:rsid w:val="00C059FB"/>
    <w:rsid w:val="00C07E28"/>
    <w:rsid w:val="00C12168"/>
    <w:rsid w:val="00C13706"/>
    <w:rsid w:val="00C1373A"/>
    <w:rsid w:val="00C14806"/>
    <w:rsid w:val="00C14BDA"/>
    <w:rsid w:val="00C20252"/>
    <w:rsid w:val="00C21C79"/>
    <w:rsid w:val="00C24612"/>
    <w:rsid w:val="00C247B0"/>
    <w:rsid w:val="00C26638"/>
    <w:rsid w:val="00C3060C"/>
    <w:rsid w:val="00C30E23"/>
    <w:rsid w:val="00C343A6"/>
    <w:rsid w:val="00C35E61"/>
    <w:rsid w:val="00C44570"/>
    <w:rsid w:val="00C44D07"/>
    <w:rsid w:val="00C451C4"/>
    <w:rsid w:val="00C47B15"/>
    <w:rsid w:val="00C56E35"/>
    <w:rsid w:val="00C6225A"/>
    <w:rsid w:val="00C623F6"/>
    <w:rsid w:val="00C65CAF"/>
    <w:rsid w:val="00C703DC"/>
    <w:rsid w:val="00C75C8C"/>
    <w:rsid w:val="00C815E1"/>
    <w:rsid w:val="00C85C68"/>
    <w:rsid w:val="00C92B22"/>
    <w:rsid w:val="00CA379D"/>
    <w:rsid w:val="00CA5DED"/>
    <w:rsid w:val="00CA7AF3"/>
    <w:rsid w:val="00CA7D83"/>
    <w:rsid w:val="00CB40AF"/>
    <w:rsid w:val="00CB5A6C"/>
    <w:rsid w:val="00CC18A0"/>
    <w:rsid w:val="00CC2490"/>
    <w:rsid w:val="00CC3390"/>
    <w:rsid w:val="00CD0F87"/>
    <w:rsid w:val="00CD0FC9"/>
    <w:rsid w:val="00CD3C0D"/>
    <w:rsid w:val="00CD6DD8"/>
    <w:rsid w:val="00CE094F"/>
    <w:rsid w:val="00CE121C"/>
    <w:rsid w:val="00CE195B"/>
    <w:rsid w:val="00CE1FC4"/>
    <w:rsid w:val="00CE5204"/>
    <w:rsid w:val="00CE6834"/>
    <w:rsid w:val="00CF0B8F"/>
    <w:rsid w:val="00CF176C"/>
    <w:rsid w:val="00CF27B5"/>
    <w:rsid w:val="00CF29BB"/>
    <w:rsid w:val="00CF4205"/>
    <w:rsid w:val="00CF5290"/>
    <w:rsid w:val="00CF5B70"/>
    <w:rsid w:val="00D0086A"/>
    <w:rsid w:val="00D01389"/>
    <w:rsid w:val="00D03AAE"/>
    <w:rsid w:val="00D04500"/>
    <w:rsid w:val="00D06588"/>
    <w:rsid w:val="00D07D16"/>
    <w:rsid w:val="00D15366"/>
    <w:rsid w:val="00D158C4"/>
    <w:rsid w:val="00D161C3"/>
    <w:rsid w:val="00D2007D"/>
    <w:rsid w:val="00D210AE"/>
    <w:rsid w:val="00D21813"/>
    <w:rsid w:val="00D222BB"/>
    <w:rsid w:val="00D2367A"/>
    <w:rsid w:val="00D30653"/>
    <w:rsid w:val="00D30C71"/>
    <w:rsid w:val="00D329E0"/>
    <w:rsid w:val="00D34C43"/>
    <w:rsid w:val="00D40972"/>
    <w:rsid w:val="00D41563"/>
    <w:rsid w:val="00D45E48"/>
    <w:rsid w:val="00D558E5"/>
    <w:rsid w:val="00D56259"/>
    <w:rsid w:val="00D60552"/>
    <w:rsid w:val="00D6072F"/>
    <w:rsid w:val="00D626C5"/>
    <w:rsid w:val="00D6405B"/>
    <w:rsid w:val="00D75738"/>
    <w:rsid w:val="00D7637F"/>
    <w:rsid w:val="00D77374"/>
    <w:rsid w:val="00D818D4"/>
    <w:rsid w:val="00D859B5"/>
    <w:rsid w:val="00D85A55"/>
    <w:rsid w:val="00D86BFA"/>
    <w:rsid w:val="00D9787B"/>
    <w:rsid w:val="00DA2207"/>
    <w:rsid w:val="00DB285C"/>
    <w:rsid w:val="00DB4245"/>
    <w:rsid w:val="00DB5846"/>
    <w:rsid w:val="00DB5F82"/>
    <w:rsid w:val="00DB6EDA"/>
    <w:rsid w:val="00DC018B"/>
    <w:rsid w:val="00DC1AFA"/>
    <w:rsid w:val="00DC3423"/>
    <w:rsid w:val="00DC36F1"/>
    <w:rsid w:val="00DC3FC8"/>
    <w:rsid w:val="00DC40FE"/>
    <w:rsid w:val="00DC5C94"/>
    <w:rsid w:val="00DC78BA"/>
    <w:rsid w:val="00DD1C66"/>
    <w:rsid w:val="00DD1E91"/>
    <w:rsid w:val="00DD4069"/>
    <w:rsid w:val="00DD4BFB"/>
    <w:rsid w:val="00DD59D6"/>
    <w:rsid w:val="00DE216B"/>
    <w:rsid w:val="00DE300B"/>
    <w:rsid w:val="00DE3203"/>
    <w:rsid w:val="00DE33AA"/>
    <w:rsid w:val="00DF2BD0"/>
    <w:rsid w:val="00DF392C"/>
    <w:rsid w:val="00DF4CBF"/>
    <w:rsid w:val="00DF52CF"/>
    <w:rsid w:val="00DF7CFD"/>
    <w:rsid w:val="00E002CD"/>
    <w:rsid w:val="00E02CF0"/>
    <w:rsid w:val="00E03092"/>
    <w:rsid w:val="00E04332"/>
    <w:rsid w:val="00E05576"/>
    <w:rsid w:val="00E072BE"/>
    <w:rsid w:val="00E079D8"/>
    <w:rsid w:val="00E11BA7"/>
    <w:rsid w:val="00E131B0"/>
    <w:rsid w:val="00E16311"/>
    <w:rsid w:val="00E1661E"/>
    <w:rsid w:val="00E244BB"/>
    <w:rsid w:val="00E2720F"/>
    <w:rsid w:val="00E31BD1"/>
    <w:rsid w:val="00E31C8F"/>
    <w:rsid w:val="00E33C30"/>
    <w:rsid w:val="00E36D4E"/>
    <w:rsid w:val="00E37091"/>
    <w:rsid w:val="00E40E3B"/>
    <w:rsid w:val="00E43540"/>
    <w:rsid w:val="00E43E38"/>
    <w:rsid w:val="00E447FF"/>
    <w:rsid w:val="00E45CEC"/>
    <w:rsid w:val="00E46FA8"/>
    <w:rsid w:val="00E57EAA"/>
    <w:rsid w:val="00E64F5E"/>
    <w:rsid w:val="00E65E79"/>
    <w:rsid w:val="00E71EC4"/>
    <w:rsid w:val="00E72ED4"/>
    <w:rsid w:val="00E745E3"/>
    <w:rsid w:val="00E76A49"/>
    <w:rsid w:val="00E76E13"/>
    <w:rsid w:val="00E81242"/>
    <w:rsid w:val="00E82EB4"/>
    <w:rsid w:val="00E8678D"/>
    <w:rsid w:val="00E87792"/>
    <w:rsid w:val="00E91579"/>
    <w:rsid w:val="00E91D59"/>
    <w:rsid w:val="00E929CD"/>
    <w:rsid w:val="00E92C46"/>
    <w:rsid w:val="00E9452A"/>
    <w:rsid w:val="00E947C5"/>
    <w:rsid w:val="00E97E9B"/>
    <w:rsid w:val="00EA0CDA"/>
    <w:rsid w:val="00EA4EF7"/>
    <w:rsid w:val="00EB01FC"/>
    <w:rsid w:val="00EB20AD"/>
    <w:rsid w:val="00EB3FEB"/>
    <w:rsid w:val="00EB7517"/>
    <w:rsid w:val="00EC186D"/>
    <w:rsid w:val="00EC2FCD"/>
    <w:rsid w:val="00EE4917"/>
    <w:rsid w:val="00EF1324"/>
    <w:rsid w:val="00EF3B07"/>
    <w:rsid w:val="00EF58E1"/>
    <w:rsid w:val="00F00474"/>
    <w:rsid w:val="00F00A33"/>
    <w:rsid w:val="00F05191"/>
    <w:rsid w:val="00F05F52"/>
    <w:rsid w:val="00F147A2"/>
    <w:rsid w:val="00F14820"/>
    <w:rsid w:val="00F1505F"/>
    <w:rsid w:val="00F16ABF"/>
    <w:rsid w:val="00F176FA"/>
    <w:rsid w:val="00F22435"/>
    <w:rsid w:val="00F25B6B"/>
    <w:rsid w:val="00F307DB"/>
    <w:rsid w:val="00F36FF2"/>
    <w:rsid w:val="00F42787"/>
    <w:rsid w:val="00F436E2"/>
    <w:rsid w:val="00F45AF7"/>
    <w:rsid w:val="00F50185"/>
    <w:rsid w:val="00F51593"/>
    <w:rsid w:val="00F51FA4"/>
    <w:rsid w:val="00F52A63"/>
    <w:rsid w:val="00F532BD"/>
    <w:rsid w:val="00F61382"/>
    <w:rsid w:val="00F62E20"/>
    <w:rsid w:val="00F64BB0"/>
    <w:rsid w:val="00F652C8"/>
    <w:rsid w:val="00F7341C"/>
    <w:rsid w:val="00F73738"/>
    <w:rsid w:val="00F76A6D"/>
    <w:rsid w:val="00F80803"/>
    <w:rsid w:val="00F80E12"/>
    <w:rsid w:val="00F83207"/>
    <w:rsid w:val="00F83F39"/>
    <w:rsid w:val="00F84FFD"/>
    <w:rsid w:val="00F86069"/>
    <w:rsid w:val="00F8707C"/>
    <w:rsid w:val="00F91E08"/>
    <w:rsid w:val="00F96020"/>
    <w:rsid w:val="00FA1A8D"/>
    <w:rsid w:val="00FA23DB"/>
    <w:rsid w:val="00FA568C"/>
    <w:rsid w:val="00FB142B"/>
    <w:rsid w:val="00FB4C99"/>
    <w:rsid w:val="00FB6FE0"/>
    <w:rsid w:val="00FC0E0C"/>
    <w:rsid w:val="00FC45F7"/>
    <w:rsid w:val="00FD568D"/>
    <w:rsid w:val="00FD5F78"/>
    <w:rsid w:val="00FE0A0A"/>
    <w:rsid w:val="00FE1B9D"/>
    <w:rsid w:val="00FF05DB"/>
    <w:rsid w:val="00FF4BBC"/>
    <w:rsid w:val="00FF7C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AF3F7"/>
  <w15:docId w15:val="{6A653393-E74B-4414-8E3E-1476C6D0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A30DBC"/>
    <w:pPr>
      <w:keepNext/>
      <w:spacing w:after="240" w:line="360" w:lineRule="auto"/>
      <w:jc w:val="center"/>
      <w:outlineLvl w:val="0"/>
    </w:pPr>
    <w:rPr>
      <w:rFonts w:ascii="Times New Roman" w:eastAsia="Times New Roman" w:hAnsi="Times New Roman" w:cs="Times New Roman"/>
      <w:b/>
      <w:bCs/>
      <w:caps/>
      <w:kern w:val="28"/>
      <w:sz w:val="32"/>
      <w:szCs w:val="32"/>
      <w:lang w:eastAsia="en-US"/>
    </w:rPr>
  </w:style>
  <w:style w:type="paragraph" w:styleId="Antrat2">
    <w:name w:val="heading 2"/>
    <w:basedOn w:val="prastasis"/>
    <w:next w:val="prastasis"/>
    <w:link w:val="Antrat2Diagrama"/>
    <w:qFormat/>
    <w:rsid w:val="00A30DBC"/>
    <w:pPr>
      <w:keepNext/>
      <w:spacing w:before="240" w:after="60" w:line="240" w:lineRule="auto"/>
      <w:outlineLvl w:val="1"/>
    </w:pPr>
    <w:rPr>
      <w:rFonts w:ascii="Arial" w:eastAsia="Times New Roman" w:hAnsi="Arial" w:cs="Arial"/>
      <w:b/>
      <w:bCs/>
      <w:i/>
      <w:iCs/>
      <w:sz w:val="28"/>
      <w:szCs w:val="28"/>
    </w:rPr>
  </w:style>
  <w:style w:type="paragraph" w:styleId="Antrat3">
    <w:name w:val="heading 3"/>
    <w:basedOn w:val="prastasis"/>
    <w:next w:val="prastasis"/>
    <w:link w:val="Antrat3Diagrama"/>
    <w:qFormat/>
    <w:rsid w:val="00A30DBC"/>
    <w:pPr>
      <w:keepNext/>
      <w:spacing w:before="240" w:after="60" w:line="240" w:lineRule="auto"/>
      <w:outlineLvl w:val="2"/>
    </w:pPr>
    <w:rPr>
      <w:rFonts w:ascii="Arial" w:eastAsia="Times New Roman" w:hAnsi="Arial" w:cs="Arial"/>
      <w:b/>
      <w:bCs/>
      <w:sz w:val="26"/>
      <w:szCs w:val="26"/>
    </w:rPr>
  </w:style>
  <w:style w:type="paragraph" w:styleId="Antrat4">
    <w:name w:val="heading 4"/>
    <w:basedOn w:val="prastasis"/>
    <w:next w:val="prastasis"/>
    <w:link w:val="Antrat4Diagrama"/>
    <w:qFormat/>
    <w:rsid w:val="00A30DBC"/>
    <w:pPr>
      <w:keepNext/>
      <w:spacing w:before="240" w:after="60" w:line="240" w:lineRule="auto"/>
      <w:outlineLvl w:val="3"/>
    </w:pPr>
    <w:rPr>
      <w:rFonts w:ascii="Times New Roman" w:eastAsia="Times New Roman" w:hAnsi="Times New Roman" w:cs="Times New Roman"/>
      <w:b/>
      <w:bCs/>
      <w:sz w:val="28"/>
      <w:szCs w:val="28"/>
    </w:rPr>
  </w:style>
  <w:style w:type="paragraph" w:styleId="Antrat5">
    <w:name w:val="heading 5"/>
    <w:basedOn w:val="prastasis"/>
    <w:next w:val="prastasis"/>
    <w:link w:val="Antrat5Diagrama"/>
    <w:qFormat/>
    <w:rsid w:val="00A30DBC"/>
    <w:pPr>
      <w:keepNext/>
      <w:spacing w:after="0" w:line="240" w:lineRule="auto"/>
      <w:ind w:left="170" w:right="170" w:firstLine="720"/>
      <w:jc w:val="both"/>
      <w:outlineLvl w:val="4"/>
    </w:pPr>
    <w:rPr>
      <w:rFonts w:ascii="TimesLT" w:eastAsia="Times New Roman" w:hAnsi="TimesLT" w:cs="Times New Roman"/>
      <w:b/>
      <w:bCs/>
      <w:sz w:val="20"/>
      <w:szCs w:val="20"/>
      <w:lang w:eastAsia="en-US"/>
    </w:rPr>
  </w:style>
  <w:style w:type="paragraph" w:styleId="Antrat6">
    <w:name w:val="heading 6"/>
    <w:basedOn w:val="prastasis"/>
    <w:next w:val="prastasis"/>
    <w:link w:val="Antrat6Diagrama"/>
    <w:qFormat/>
    <w:rsid w:val="00A30DBC"/>
    <w:pPr>
      <w:spacing w:before="240" w:after="60" w:line="240" w:lineRule="auto"/>
      <w:outlineLvl w:val="5"/>
    </w:pPr>
    <w:rPr>
      <w:rFonts w:ascii="Times New Roman" w:eastAsia="Times New Roman" w:hAnsi="Times New Roman" w:cs="Times New Roman"/>
      <w:b/>
      <w:bCs/>
    </w:rPr>
  </w:style>
  <w:style w:type="paragraph" w:styleId="Antrat7">
    <w:name w:val="heading 7"/>
    <w:basedOn w:val="prastasis"/>
    <w:next w:val="prastasis"/>
    <w:link w:val="Antrat7Diagrama"/>
    <w:qFormat/>
    <w:rsid w:val="00A30DBC"/>
    <w:pPr>
      <w:keepNext/>
      <w:spacing w:after="0" w:line="240" w:lineRule="auto"/>
      <w:ind w:right="170"/>
      <w:outlineLvl w:val="6"/>
    </w:pPr>
    <w:rPr>
      <w:rFonts w:ascii="Arial" w:eastAsia="Times New Roman" w:hAnsi="Arial" w:cs="Arial"/>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33C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grindinistekstas">
    <w:name w:val="Body Text"/>
    <w:basedOn w:val="prastasis"/>
    <w:link w:val="PagrindinistekstasDiagrama"/>
    <w:qFormat/>
    <w:rsid w:val="00035A01"/>
    <w:pPr>
      <w:widowControl w:val="0"/>
      <w:spacing w:after="0" w:line="240" w:lineRule="auto"/>
      <w:ind w:left="524"/>
    </w:pPr>
    <w:rPr>
      <w:rFonts w:ascii="Times New Roman" w:eastAsia="Times New Roman" w:hAnsi="Times New Roman"/>
      <w:sz w:val="21"/>
      <w:szCs w:val="21"/>
      <w:lang w:val="en-US"/>
    </w:rPr>
  </w:style>
  <w:style w:type="character" w:customStyle="1" w:styleId="PagrindinistekstasDiagrama">
    <w:name w:val="Pagrindinis tekstas Diagrama"/>
    <w:basedOn w:val="Numatytasispastraiposriftas"/>
    <w:link w:val="Pagrindinistekstas"/>
    <w:uiPriority w:val="1"/>
    <w:rsid w:val="00035A01"/>
    <w:rPr>
      <w:rFonts w:ascii="Times New Roman" w:eastAsia="Times New Roman" w:hAnsi="Times New Roman"/>
      <w:sz w:val="21"/>
      <w:szCs w:val="21"/>
      <w:lang w:val="en-US"/>
    </w:rPr>
  </w:style>
  <w:style w:type="paragraph" w:styleId="Sraopastraipa">
    <w:name w:val="List Paragraph"/>
    <w:basedOn w:val="prastasis"/>
    <w:uiPriority w:val="1"/>
    <w:qFormat/>
    <w:rsid w:val="00564420"/>
    <w:pPr>
      <w:ind w:left="720"/>
      <w:contextualSpacing/>
    </w:pPr>
  </w:style>
  <w:style w:type="paragraph" w:customStyle="1" w:styleId="Antrat31">
    <w:name w:val="Antraštė 31"/>
    <w:basedOn w:val="prastasis"/>
    <w:uiPriority w:val="1"/>
    <w:qFormat/>
    <w:rsid w:val="00EF1324"/>
    <w:pPr>
      <w:widowControl w:val="0"/>
      <w:spacing w:after="0" w:line="240" w:lineRule="auto"/>
      <w:outlineLvl w:val="3"/>
    </w:pPr>
    <w:rPr>
      <w:rFonts w:ascii="Times New Roman" w:eastAsia="Times New Roman" w:hAnsi="Times New Roman"/>
      <w:b/>
      <w:bCs/>
      <w:sz w:val="23"/>
      <w:szCs w:val="23"/>
      <w:lang w:val="en-US"/>
    </w:rPr>
  </w:style>
  <w:style w:type="paragraph" w:customStyle="1" w:styleId="TableParagraph">
    <w:name w:val="Table Paragraph"/>
    <w:basedOn w:val="prastasis"/>
    <w:uiPriority w:val="1"/>
    <w:qFormat/>
    <w:rsid w:val="00A66982"/>
    <w:pPr>
      <w:widowControl w:val="0"/>
      <w:spacing w:after="0" w:line="240" w:lineRule="auto"/>
    </w:pPr>
    <w:rPr>
      <w:lang w:val="en-US"/>
    </w:rPr>
  </w:style>
  <w:style w:type="paragraph" w:customStyle="1" w:styleId="Default">
    <w:name w:val="Default"/>
    <w:rsid w:val="004A1D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Debesliotekstas">
    <w:name w:val="Balloon Text"/>
    <w:basedOn w:val="prastasis"/>
    <w:link w:val="DebesliotekstasDiagrama"/>
    <w:uiPriority w:val="99"/>
    <w:semiHidden/>
    <w:unhideWhenUsed/>
    <w:rsid w:val="00EF58E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F58E1"/>
    <w:rPr>
      <w:rFonts w:ascii="Tahoma" w:hAnsi="Tahoma" w:cs="Tahoma"/>
      <w:sz w:val="16"/>
      <w:szCs w:val="16"/>
    </w:rPr>
  </w:style>
  <w:style w:type="character" w:customStyle="1" w:styleId="apple-converted-space">
    <w:name w:val="apple-converted-space"/>
    <w:basedOn w:val="Numatytasispastraiposriftas"/>
    <w:rsid w:val="00615318"/>
  </w:style>
  <w:style w:type="character" w:styleId="Komentaronuoroda">
    <w:name w:val="annotation reference"/>
    <w:basedOn w:val="Numatytasispastraiposriftas"/>
    <w:uiPriority w:val="99"/>
    <w:semiHidden/>
    <w:unhideWhenUsed/>
    <w:rsid w:val="00331202"/>
    <w:rPr>
      <w:sz w:val="16"/>
      <w:szCs w:val="16"/>
    </w:rPr>
  </w:style>
  <w:style w:type="paragraph" w:styleId="Komentarotekstas">
    <w:name w:val="annotation text"/>
    <w:basedOn w:val="prastasis"/>
    <w:link w:val="KomentarotekstasDiagrama"/>
    <w:semiHidden/>
    <w:unhideWhenUsed/>
    <w:rsid w:val="003312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31202"/>
    <w:rPr>
      <w:sz w:val="20"/>
      <w:szCs w:val="20"/>
    </w:rPr>
  </w:style>
  <w:style w:type="paragraph" w:styleId="Komentarotema">
    <w:name w:val="annotation subject"/>
    <w:basedOn w:val="Komentarotekstas"/>
    <w:next w:val="Komentarotekstas"/>
    <w:link w:val="KomentarotemaDiagrama"/>
    <w:uiPriority w:val="99"/>
    <w:semiHidden/>
    <w:unhideWhenUsed/>
    <w:rsid w:val="00331202"/>
    <w:rPr>
      <w:b/>
      <w:bCs/>
    </w:rPr>
  </w:style>
  <w:style w:type="character" w:customStyle="1" w:styleId="KomentarotemaDiagrama">
    <w:name w:val="Komentaro tema Diagrama"/>
    <w:basedOn w:val="KomentarotekstasDiagrama"/>
    <w:link w:val="Komentarotema"/>
    <w:uiPriority w:val="99"/>
    <w:semiHidden/>
    <w:rsid w:val="00331202"/>
    <w:rPr>
      <w:b/>
      <w:bCs/>
      <w:sz w:val="20"/>
      <w:szCs w:val="20"/>
    </w:rPr>
  </w:style>
  <w:style w:type="paragraph" w:styleId="Pataisymai">
    <w:name w:val="Revision"/>
    <w:hidden/>
    <w:uiPriority w:val="99"/>
    <w:semiHidden/>
    <w:rsid w:val="00331202"/>
    <w:pPr>
      <w:spacing w:after="0" w:line="240" w:lineRule="auto"/>
    </w:pPr>
  </w:style>
  <w:style w:type="paragraph" w:styleId="Betarp">
    <w:name w:val="No Spacing"/>
    <w:uiPriority w:val="1"/>
    <w:qFormat/>
    <w:rsid w:val="00AA31E8"/>
    <w:pPr>
      <w:spacing w:after="0" w:line="240" w:lineRule="auto"/>
    </w:pPr>
  </w:style>
  <w:style w:type="character" w:styleId="Hipersaitas">
    <w:name w:val="Hyperlink"/>
    <w:basedOn w:val="Numatytasispastraiposriftas"/>
    <w:unhideWhenUsed/>
    <w:rsid w:val="00D626C5"/>
    <w:rPr>
      <w:color w:val="0000FF" w:themeColor="hyperlink"/>
      <w:u w:val="single"/>
    </w:rPr>
  </w:style>
  <w:style w:type="paragraph" w:styleId="Pagrindiniotekstotrauka2">
    <w:name w:val="Body Text Indent 2"/>
    <w:basedOn w:val="prastasis"/>
    <w:link w:val="Pagrindiniotekstotrauka2Diagrama"/>
    <w:unhideWhenUsed/>
    <w:rsid w:val="00A30DBC"/>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30DBC"/>
  </w:style>
  <w:style w:type="character" w:customStyle="1" w:styleId="Antrat1Diagrama">
    <w:name w:val="Antraštė 1 Diagrama"/>
    <w:basedOn w:val="Numatytasispastraiposriftas"/>
    <w:link w:val="Antrat1"/>
    <w:rsid w:val="00A30DBC"/>
    <w:rPr>
      <w:rFonts w:ascii="Times New Roman" w:eastAsia="Times New Roman" w:hAnsi="Times New Roman" w:cs="Times New Roman"/>
      <w:b/>
      <w:bCs/>
      <w:caps/>
      <w:kern w:val="28"/>
      <w:sz w:val="32"/>
      <w:szCs w:val="32"/>
      <w:lang w:eastAsia="en-US"/>
    </w:rPr>
  </w:style>
  <w:style w:type="character" w:customStyle="1" w:styleId="Antrat2Diagrama">
    <w:name w:val="Antraštė 2 Diagrama"/>
    <w:basedOn w:val="Numatytasispastraiposriftas"/>
    <w:link w:val="Antrat2"/>
    <w:rsid w:val="00A30DBC"/>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A30DBC"/>
    <w:rPr>
      <w:rFonts w:ascii="Arial" w:eastAsia="Times New Roman" w:hAnsi="Arial" w:cs="Arial"/>
      <w:b/>
      <w:bCs/>
      <w:sz w:val="26"/>
      <w:szCs w:val="26"/>
    </w:rPr>
  </w:style>
  <w:style w:type="character" w:customStyle="1" w:styleId="Antrat4Diagrama">
    <w:name w:val="Antraštė 4 Diagrama"/>
    <w:basedOn w:val="Numatytasispastraiposriftas"/>
    <w:link w:val="Antrat4"/>
    <w:rsid w:val="00A30DBC"/>
    <w:rPr>
      <w:rFonts w:ascii="Times New Roman" w:eastAsia="Times New Roman" w:hAnsi="Times New Roman" w:cs="Times New Roman"/>
      <w:b/>
      <w:bCs/>
      <w:sz w:val="28"/>
      <w:szCs w:val="28"/>
    </w:rPr>
  </w:style>
  <w:style w:type="character" w:customStyle="1" w:styleId="Antrat5Diagrama">
    <w:name w:val="Antraštė 5 Diagrama"/>
    <w:basedOn w:val="Numatytasispastraiposriftas"/>
    <w:link w:val="Antrat5"/>
    <w:rsid w:val="00A30DBC"/>
    <w:rPr>
      <w:rFonts w:ascii="TimesLT" w:eastAsia="Times New Roman" w:hAnsi="TimesLT" w:cs="Times New Roman"/>
      <w:b/>
      <w:bCs/>
      <w:sz w:val="20"/>
      <w:szCs w:val="20"/>
      <w:lang w:eastAsia="en-US"/>
    </w:rPr>
  </w:style>
  <w:style w:type="character" w:customStyle="1" w:styleId="Antrat6Diagrama">
    <w:name w:val="Antraštė 6 Diagrama"/>
    <w:basedOn w:val="Numatytasispastraiposriftas"/>
    <w:link w:val="Antrat6"/>
    <w:rsid w:val="00A30DBC"/>
    <w:rPr>
      <w:rFonts w:ascii="Times New Roman" w:eastAsia="Times New Roman" w:hAnsi="Times New Roman" w:cs="Times New Roman"/>
      <w:b/>
      <w:bCs/>
    </w:rPr>
  </w:style>
  <w:style w:type="character" w:customStyle="1" w:styleId="Antrat7Diagrama">
    <w:name w:val="Antraštė 7 Diagrama"/>
    <w:basedOn w:val="Numatytasispastraiposriftas"/>
    <w:link w:val="Antrat7"/>
    <w:rsid w:val="00A30DBC"/>
    <w:rPr>
      <w:rFonts w:ascii="Arial" w:eastAsia="Times New Roman" w:hAnsi="Arial" w:cs="Arial"/>
      <w:b/>
      <w:bCs/>
      <w:lang w:eastAsia="en-US"/>
    </w:rPr>
  </w:style>
  <w:style w:type="paragraph" w:customStyle="1" w:styleId="Pavadinimas1">
    <w:name w:val="Pavadinimas1"/>
    <w:basedOn w:val="Antrat1"/>
    <w:rsid w:val="00A30DBC"/>
    <w:pPr>
      <w:keepNext w:val="0"/>
      <w:numPr>
        <w:numId w:val="5"/>
      </w:numPr>
      <w:spacing w:before="240" w:line="240" w:lineRule="auto"/>
      <w:jc w:val="left"/>
    </w:pPr>
    <w:rPr>
      <w:rFonts w:ascii="Arial" w:hAnsi="Arial" w:cs="Arial"/>
      <w:kern w:val="32"/>
      <w:sz w:val="28"/>
    </w:rPr>
  </w:style>
  <w:style w:type="paragraph" w:customStyle="1" w:styleId="Pavadinimas2">
    <w:name w:val="Pavadinimas2"/>
    <w:basedOn w:val="Antrat2"/>
    <w:rsid w:val="00A30DBC"/>
    <w:pPr>
      <w:keepNext w:val="0"/>
      <w:numPr>
        <w:ilvl w:val="1"/>
        <w:numId w:val="5"/>
      </w:numPr>
      <w:spacing w:after="240"/>
    </w:pPr>
    <w:rPr>
      <w:i w:val="0"/>
      <w:sz w:val="24"/>
      <w:lang w:eastAsia="en-US"/>
    </w:rPr>
  </w:style>
  <w:style w:type="paragraph" w:customStyle="1" w:styleId="Pavadinimas3">
    <w:name w:val="Pavadinimas3"/>
    <w:basedOn w:val="Antrat3"/>
    <w:rsid w:val="00A30DBC"/>
    <w:pPr>
      <w:numPr>
        <w:ilvl w:val="2"/>
        <w:numId w:val="5"/>
      </w:numPr>
    </w:pPr>
    <w:rPr>
      <w:b w:val="0"/>
      <w:sz w:val="22"/>
      <w:u w:val="single"/>
      <w:lang w:eastAsia="en-US"/>
    </w:rPr>
  </w:style>
  <w:style w:type="paragraph" w:customStyle="1" w:styleId="Pavadinimas4">
    <w:name w:val="Pavadinimas4"/>
    <w:basedOn w:val="Antrat4"/>
    <w:rsid w:val="00A30DBC"/>
    <w:pPr>
      <w:numPr>
        <w:ilvl w:val="3"/>
        <w:numId w:val="5"/>
      </w:numPr>
      <w:spacing w:before="120"/>
      <w:jc w:val="both"/>
    </w:pPr>
    <w:rPr>
      <w:rFonts w:ascii="Arial" w:hAnsi="Arial"/>
      <w:b w:val="0"/>
      <w:i/>
      <w:sz w:val="22"/>
      <w:lang w:eastAsia="en-US"/>
    </w:rPr>
  </w:style>
  <w:style w:type="paragraph" w:customStyle="1" w:styleId="Tekstas">
    <w:name w:val="Tekstas"/>
    <w:basedOn w:val="prastasis"/>
    <w:rsid w:val="00A30DBC"/>
    <w:pPr>
      <w:spacing w:before="60" w:after="180" w:line="240" w:lineRule="auto"/>
      <w:ind w:left="1077"/>
      <w:jc w:val="both"/>
    </w:pPr>
    <w:rPr>
      <w:rFonts w:ascii="Arial" w:eastAsia="Times New Roman" w:hAnsi="Arial" w:cs="Times New Roman"/>
      <w:szCs w:val="24"/>
      <w:lang w:eastAsia="en-US"/>
    </w:rPr>
  </w:style>
  <w:style w:type="paragraph" w:styleId="Pagrindinistekstas2">
    <w:name w:val="Body Text 2"/>
    <w:basedOn w:val="prastasis"/>
    <w:link w:val="Pagrindinistekstas2Diagrama"/>
    <w:unhideWhenUsed/>
    <w:rsid w:val="00A30DBC"/>
    <w:pPr>
      <w:spacing w:after="120" w:line="480" w:lineRule="auto"/>
    </w:pPr>
    <w:rPr>
      <w:rFonts w:ascii="Calibri" w:eastAsia="Times New Roman" w:hAnsi="Calibri" w:cs="Times New Roman"/>
      <w:lang w:val="en-US" w:eastAsia="en-US"/>
    </w:rPr>
  </w:style>
  <w:style w:type="character" w:customStyle="1" w:styleId="Pagrindinistekstas2Diagrama">
    <w:name w:val="Pagrindinis tekstas 2 Diagrama"/>
    <w:basedOn w:val="Numatytasispastraiposriftas"/>
    <w:link w:val="Pagrindinistekstas2"/>
    <w:rsid w:val="00A30DBC"/>
    <w:rPr>
      <w:rFonts w:ascii="Calibri" w:eastAsia="Times New Roman" w:hAnsi="Calibri" w:cs="Times New Roman"/>
      <w:lang w:val="en-US" w:eastAsia="en-US"/>
    </w:rPr>
  </w:style>
  <w:style w:type="paragraph" w:styleId="Pagrindiniotekstotrauka">
    <w:name w:val="Body Text Indent"/>
    <w:basedOn w:val="prastasis"/>
    <w:link w:val="PagrindiniotekstotraukaDiagrama"/>
    <w:rsid w:val="00A30DB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A30DBC"/>
    <w:rPr>
      <w:rFonts w:ascii="Times New Roman" w:eastAsia="Times New Roman" w:hAnsi="Times New Roman" w:cs="Times New Roman"/>
      <w:sz w:val="24"/>
      <w:szCs w:val="24"/>
    </w:rPr>
  </w:style>
  <w:style w:type="paragraph" w:styleId="Antrats">
    <w:name w:val="header"/>
    <w:aliases w:val="Blanko antraste"/>
    <w:basedOn w:val="prastasis"/>
    <w:link w:val="AntratsDiagrama"/>
    <w:rsid w:val="00A30DBC"/>
    <w:pPr>
      <w:tabs>
        <w:tab w:val="center" w:pos="4819"/>
        <w:tab w:val="right" w:pos="9638"/>
      </w:tabs>
      <w:spacing w:after="0" w:line="270" w:lineRule="atLeast"/>
    </w:pPr>
    <w:rPr>
      <w:rFonts w:ascii="Times New Roman" w:eastAsia="Times New Roman" w:hAnsi="Times New Roman" w:cs="Times New Roman"/>
      <w:sz w:val="23"/>
      <w:szCs w:val="20"/>
      <w:lang w:eastAsia="en-US"/>
    </w:rPr>
  </w:style>
  <w:style w:type="character" w:customStyle="1" w:styleId="AntratsDiagrama">
    <w:name w:val="Antraštės Diagrama"/>
    <w:aliases w:val="Blanko antraste Diagrama"/>
    <w:basedOn w:val="Numatytasispastraiposriftas"/>
    <w:link w:val="Antrats"/>
    <w:rsid w:val="00A30DBC"/>
    <w:rPr>
      <w:rFonts w:ascii="Times New Roman" w:eastAsia="Times New Roman" w:hAnsi="Times New Roman" w:cs="Times New Roman"/>
      <w:sz w:val="23"/>
      <w:szCs w:val="20"/>
      <w:lang w:eastAsia="en-US"/>
    </w:rPr>
  </w:style>
  <w:style w:type="paragraph" w:customStyle="1" w:styleId="Stilius">
    <w:name w:val="Stilius"/>
    <w:rsid w:val="00A30DB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chievement">
    <w:name w:val="Achievement"/>
    <w:basedOn w:val="prastasis"/>
    <w:rsid w:val="00A30DBC"/>
    <w:pPr>
      <w:numPr>
        <w:numId w:val="9"/>
      </w:numPr>
      <w:suppressAutoHyphens/>
      <w:spacing w:after="0" w:line="240" w:lineRule="auto"/>
    </w:pPr>
    <w:rPr>
      <w:rFonts w:ascii="Times New Roman" w:eastAsia="Times New Roman" w:hAnsi="Times New Roman" w:cs="Times New Roman"/>
      <w:sz w:val="24"/>
      <w:szCs w:val="24"/>
      <w:lang w:eastAsia="ar-SA"/>
    </w:rPr>
  </w:style>
  <w:style w:type="paragraph" w:styleId="Porat">
    <w:name w:val="footer"/>
    <w:basedOn w:val="prastasis"/>
    <w:link w:val="PoratDiagrama"/>
    <w:uiPriority w:val="99"/>
    <w:unhideWhenUsed/>
    <w:rsid w:val="00A30DB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30DBC"/>
  </w:style>
  <w:style w:type="paragraph" w:customStyle="1" w:styleId="Stilius3">
    <w:name w:val="Stilius3"/>
    <w:basedOn w:val="prastasis"/>
    <w:link w:val="Stilius3Diagrama"/>
    <w:qFormat/>
    <w:rsid w:val="009E48FD"/>
    <w:pPr>
      <w:spacing w:before="200" w:after="0" w:line="240" w:lineRule="auto"/>
      <w:jc w:val="both"/>
    </w:pPr>
    <w:rPr>
      <w:rFonts w:ascii="Times New Roman" w:eastAsia="Times New Roman" w:hAnsi="Times New Roman" w:cs="Times New Roman"/>
      <w:lang w:eastAsia="en-US"/>
    </w:rPr>
  </w:style>
  <w:style w:type="character" w:customStyle="1" w:styleId="Neapdorotaspaminjimas1">
    <w:name w:val="Neapdorotas paminėjimas1"/>
    <w:basedOn w:val="Numatytasispastraiposriftas"/>
    <w:uiPriority w:val="99"/>
    <w:semiHidden/>
    <w:unhideWhenUsed/>
    <w:rsid w:val="009C748B"/>
    <w:rPr>
      <w:color w:val="605E5C"/>
      <w:shd w:val="clear" w:color="auto" w:fill="E1DFDD"/>
    </w:rPr>
  </w:style>
  <w:style w:type="character" w:customStyle="1" w:styleId="Stilius3Diagrama">
    <w:name w:val="Stilius3 Diagrama"/>
    <w:link w:val="Stilius3"/>
    <w:rsid w:val="003104E0"/>
    <w:rPr>
      <w:rFonts w:ascii="Times New Roman" w:eastAsia="Times New Roman" w:hAnsi="Times New Roman" w:cs="Times New Roman"/>
      <w:lang w:eastAsia="en-US"/>
    </w:rPr>
  </w:style>
  <w:style w:type="character" w:styleId="Perirtashipersaitas">
    <w:name w:val="FollowedHyperlink"/>
    <w:basedOn w:val="Numatytasispastraiposriftas"/>
    <w:uiPriority w:val="99"/>
    <w:semiHidden/>
    <w:unhideWhenUsed/>
    <w:rsid w:val="00B575B3"/>
    <w:rPr>
      <w:color w:val="800080" w:themeColor="followedHyperlink"/>
      <w:u w:val="single"/>
    </w:rPr>
  </w:style>
  <w:style w:type="character" w:customStyle="1" w:styleId="Neapdorotaspaminjimas2">
    <w:name w:val="Neapdorotas paminėjimas2"/>
    <w:basedOn w:val="Numatytasispastraiposriftas"/>
    <w:uiPriority w:val="99"/>
    <w:semiHidden/>
    <w:unhideWhenUsed/>
    <w:rsid w:val="00597F85"/>
    <w:rPr>
      <w:color w:val="605E5C"/>
      <w:shd w:val="clear" w:color="auto" w:fill="E1DFDD"/>
    </w:rPr>
  </w:style>
  <w:style w:type="character" w:styleId="Neapdorotaspaminjimas">
    <w:name w:val="Unresolved Mention"/>
    <w:basedOn w:val="Numatytasispastraiposriftas"/>
    <w:uiPriority w:val="99"/>
    <w:semiHidden/>
    <w:unhideWhenUsed/>
    <w:rsid w:val="005B5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6698">
      <w:bodyDiv w:val="1"/>
      <w:marLeft w:val="0"/>
      <w:marRight w:val="0"/>
      <w:marTop w:val="0"/>
      <w:marBottom w:val="0"/>
      <w:divBdr>
        <w:top w:val="none" w:sz="0" w:space="0" w:color="auto"/>
        <w:left w:val="none" w:sz="0" w:space="0" w:color="auto"/>
        <w:bottom w:val="none" w:sz="0" w:space="0" w:color="auto"/>
        <w:right w:val="none" w:sz="0" w:space="0" w:color="auto"/>
      </w:divBdr>
    </w:div>
    <w:div w:id="99182067">
      <w:bodyDiv w:val="1"/>
      <w:marLeft w:val="0"/>
      <w:marRight w:val="0"/>
      <w:marTop w:val="0"/>
      <w:marBottom w:val="0"/>
      <w:divBdr>
        <w:top w:val="none" w:sz="0" w:space="0" w:color="auto"/>
        <w:left w:val="none" w:sz="0" w:space="0" w:color="auto"/>
        <w:bottom w:val="none" w:sz="0" w:space="0" w:color="auto"/>
        <w:right w:val="none" w:sz="0" w:space="0" w:color="auto"/>
      </w:divBdr>
    </w:div>
    <w:div w:id="222185252">
      <w:bodyDiv w:val="1"/>
      <w:marLeft w:val="0"/>
      <w:marRight w:val="0"/>
      <w:marTop w:val="0"/>
      <w:marBottom w:val="0"/>
      <w:divBdr>
        <w:top w:val="none" w:sz="0" w:space="0" w:color="auto"/>
        <w:left w:val="none" w:sz="0" w:space="0" w:color="auto"/>
        <w:bottom w:val="none" w:sz="0" w:space="0" w:color="auto"/>
        <w:right w:val="none" w:sz="0" w:space="0" w:color="auto"/>
      </w:divBdr>
    </w:div>
    <w:div w:id="389887451">
      <w:bodyDiv w:val="1"/>
      <w:marLeft w:val="0"/>
      <w:marRight w:val="0"/>
      <w:marTop w:val="0"/>
      <w:marBottom w:val="0"/>
      <w:divBdr>
        <w:top w:val="none" w:sz="0" w:space="0" w:color="auto"/>
        <w:left w:val="none" w:sz="0" w:space="0" w:color="auto"/>
        <w:bottom w:val="none" w:sz="0" w:space="0" w:color="auto"/>
        <w:right w:val="none" w:sz="0" w:space="0" w:color="auto"/>
      </w:divBdr>
    </w:div>
    <w:div w:id="500123388">
      <w:bodyDiv w:val="1"/>
      <w:marLeft w:val="0"/>
      <w:marRight w:val="0"/>
      <w:marTop w:val="0"/>
      <w:marBottom w:val="0"/>
      <w:divBdr>
        <w:top w:val="none" w:sz="0" w:space="0" w:color="auto"/>
        <w:left w:val="none" w:sz="0" w:space="0" w:color="auto"/>
        <w:bottom w:val="none" w:sz="0" w:space="0" w:color="auto"/>
        <w:right w:val="none" w:sz="0" w:space="0" w:color="auto"/>
      </w:divBdr>
    </w:div>
    <w:div w:id="554242712">
      <w:bodyDiv w:val="1"/>
      <w:marLeft w:val="0"/>
      <w:marRight w:val="0"/>
      <w:marTop w:val="0"/>
      <w:marBottom w:val="0"/>
      <w:divBdr>
        <w:top w:val="none" w:sz="0" w:space="0" w:color="auto"/>
        <w:left w:val="none" w:sz="0" w:space="0" w:color="auto"/>
        <w:bottom w:val="none" w:sz="0" w:space="0" w:color="auto"/>
        <w:right w:val="none" w:sz="0" w:space="0" w:color="auto"/>
      </w:divBdr>
    </w:div>
    <w:div w:id="748773825">
      <w:bodyDiv w:val="1"/>
      <w:marLeft w:val="0"/>
      <w:marRight w:val="0"/>
      <w:marTop w:val="0"/>
      <w:marBottom w:val="0"/>
      <w:divBdr>
        <w:top w:val="none" w:sz="0" w:space="0" w:color="auto"/>
        <w:left w:val="none" w:sz="0" w:space="0" w:color="auto"/>
        <w:bottom w:val="none" w:sz="0" w:space="0" w:color="auto"/>
        <w:right w:val="none" w:sz="0" w:space="0" w:color="auto"/>
      </w:divBdr>
    </w:div>
    <w:div w:id="986058383">
      <w:bodyDiv w:val="1"/>
      <w:marLeft w:val="0"/>
      <w:marRight w:val="0"/>
      <w:marTop w:val="0"/>
      <w:marBottom w:val="0"/>
      <w:divBdr>
        <w:top w:val="none" w:sz="0" w:space="0" w:color="auto"/>
        <w:left w:val="none" w:sz="0" w:space="0" w:color="auto"/>
        <w:bottom w:val="none" w:sz="0" w:space="0" w:color="auto"/>
        <w:right w:val="none" w:sz="0" w:space="0" w:color="auto"/>
      </w:divBdr>
    </w:div>
    <w:div w:id="1042248849">
      <w:bodyDiv w:val="1"/>
      <w:marLeft w:val="0"/>
      <w:marRight w:val="0"/>
      <w:marTop w:val="0"/>
      <w:marBottom w:val="0"/>
      <w:divBdr>
        <w:top w:val="none" w:sz="0" w:space="0" w:color="auto"/>
        <w:left w:val="none" w:sz="0" w:space="0" w:color="auto"/>
        <w:bottom w:val="none" w:sz="0" w:space="0" w:color="auto"/>
        <w:right w:val="none" w:sz="0" w:space="0" w:color="auto"/>
      </w:divBdr>
    </w:div>
    <w:div w:id="1088769926">
      <w:bodyDiv w:val="1"/>
      <w:marLeft w:val="0"/>
      <w:marRight w:val="0"/>
      <w:marTop w:val="0"/>
      <w:marBottom w:val="0"/>
      <w:divBdr>
        <w:top w:val="none" w:sz="0" w:space="0" w:color="auto"/>
        <w:left w:val="none" w:sz="0" w:space="0" w:color="auto"/>
        <w:bottom w:val="none" w:sz="0" w:space="0" w:color="auto"/>
        <w:right w:val="none" w:sz="0" w:space="0" w:color="auto"/>
      </w:divBdr>
    </w:div>
    <w:div w:id="1332636852">
      <w:bodyDiv w:val="1"/>
      <w:marLeft w:val="0"/>
      <w:marRight w:val="0"/>
      <w:marTop w:val="0"/>
      <w:marBottom w:val="0"/>
      <w:divBdr>
        <w:top w:val="none" w:sz="0" w:space="0" w:color="auto"/>
        <w:left w:val="none" w:sz="0" w:space="0" w:color="auto"/>
        <w:bottom w:val="none" w:sz="0" w:space="0" w:color="auto"/>
        <w:right w:val="none" w:sz="0" w:space="0" w:color="auto"/>
      </w:divBdr>
    </w:div>
    <w:div w:id="1335306228">
      <w:bodyDiv w:val="1"/>
      <w:marLeft w:val="0"/>
      <w:marRight w:val="0"/>
      <w:marTop w:val="0"/>
      <w:marBottom w:val="0"/>
      <w:divBdr>
        <w:top w:val="none" w:sz="0" w:space="0" w:color="auto"/>
        <w:left w:val="none" w:sz="0" w:space="0" w:color="auto"/>
        <w:bottom w:val="none" w:sz="0" w:space="0" w:color="auto"/>
        <w:right w:val="none" w:sz="0" w:space="0" w:color="auto"/>
      </w:divBdr>
    </w:div>
    <w:div w:id="1524855460">
      <w:bodyDiv w:val="1"/>
      <w:marLeft w:val="0"/>
      <w:marRight w:val="0"/>
      <w:marTop w:val="0"/>
      <w:marBottom w:val="0"/>
      <w:divBdr>
        <w:top w:val="none" w:sz="0" w:space="0" w:color="auto"/>
        <w:left w:val="none" w:sz="0" w:space="0" w:color="auto"/>
        <w:bottom w:val="none" w:sz="0" w:space="0" w:color="auto"/>
        <w:right w:val="none" w:sz="0" w:space="0" w:color="auto"/>
      </w:divBdr>
    </w:div>
    <w:div w:id="1839735441">
      <w:bodyDiv w:val="1"/>
      <w:marLeft w:val="0"/>
      <w:marRight w:val="0"/>
      <w:marTop w:val="0"/>
      <w:marBottom w:val="0"/>
      <w:divBdr>
        <w:top w:val="none" w:sz="0" w:space="0" w:color="auto"/>
        <w:left w:val="none" w:sz="0" w:space="0" w:color="auto"/>
        <w:bottom w:val="none" w:sz="0" w:space="0" w:color="auto"/>
        <w:right w:val="none" w:sz="0" w:space="0" w:color="auto"/>
      </w:divBdr>
    </w:div>
    <w:div w:id="1946887311">
      <w:bodyDiv w:val="1"/>
      <w:marLeft w:val="0"/>
      <w:marRight w:val="0"/>
      <w:marTop w:val="0"/>
      <w:marBottom w:val="0"/>
      <w:divBdr>
        <w:top w:val="none" w:sz="0" w:space="0" w:color="auto"/>
        <w:left w:val="none" w:sz="0" w:space="0" w:color="auto"/>
        <w:bottom w:val="none" w:sz="0" w:space="0" w:color="auto"/>
        <w:right w:val="none" w:sz="0" w:space="0" w:color="auto"/>
      </w:divBdr>
    </w:div>
    <w:div w:id="209115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monda.sutkaitiene@vilkaviski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3785-F21F-47A1-ABF4-9F3F13C2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3664</Words>
  <Characters>2090</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Jurate</dc:creator>
  <cp:lastModifiedBy>jolanta dervine</cp:lastModifiedBy>
  <cp:revision>20</cp:revision>
  <dcterms:created xsi:type="dcterms:W3CDTF">2025-05-06T07:47:00Z</dcterms:created>
  <dcterms:modified xsi:type="dcterms:W3CDTF">2025-07-07T08:39:00Z</dcterms:modified>
</cp:coreProperties>
</file>